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791391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Атяшевского муниципального района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2"/>
      <w:bookmarkEnd w:id="2"/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bookmarkStart w:name="34df4a62-8dcd-4a78-a0bb-c2323fe584ec" w:id="3"/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"Атяшевская средняя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Бектяшкина М.А.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Потапова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Москаев Г.В.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№59-о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1108385)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6129fc25-1484-4cce-a161-840ff826026d" w:id="4"/>
      <w:r>
        <w:rPr>
          <w:rFonts w:ascii="Times New Roman" w:hAnsi="Times New Roman"/>
          <w:b/>
          <w:i w:val="false"/>
          <w:color w:val="000000"/>
          <w:sz w:val="28"/>
        </w:rPr>
        <w:t>с.Атяшево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2614f64-10de-4f5c-96b5-e9621fb5538a" w:id="5"/>
      <w:r>
        <w:rPr>
          <w:rFonts w:ascii="Times New Roman" w:hAnsi="Times New Roman"/>
          <w:b/>
          <w:i w:val="false"/>
          <w:color w:val="000000"/>
          <w:sz w:val="28"/>
        </w:rPr>
        <w:t>2023-2024г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7913916" w:id="6"/>
    <w:p>
      <w:pPr>
        <w:sectPr>
          <w:pgSz w:w="11906" w:h="16383" w:orient="portrait"/>
        </w:sectPr>
      </w:pPr>
    </w:p>
    <w:bookmarkEnd w:id="6"/>
    <w:bookmarkEnd w:id="0"/>
    <w:bookmarkStart w:name="block-7913913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de083b3-1f31-409f-b177-a515047f5be6" w:id="8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7913913" w:id="9"/>
    <w:p>
      <w:pPr>
        <w:sectPr>
          <w:pgSz w:w="11906" w:h="16383" w:orient="portrait"/>
        </w:sectPr>
      </w:pPr>
    </w:p>
    <w:bookmarkEnd w:id="9"/>
    <w:bookmarkEnd w:id="7"/>
    <w:bookmarkStart w:name="block-7913917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1"/>
      <w:bookmarkEnd w:id="11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  <w:bookmarkStart w:name="_Toc137210403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3"/>
      <w:bookmarkEnd w:id="13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7913917" w:id="14"/>
    <w:p>
      <w:pPr>
        <w:sectPr>
          <w:pgSz w:w="11906" w:h="16383" w:orient="portrait"/>
        </w:sectPr>
      </w:pPr>
    </w:p>
    <w:bookmarkEnd w:id="14"/>
    <w:bookmarkEnd w:id="10"/>
    <w:bookmarkStart w:name="block-7913914" w:id="15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6"/>
      <w:bookmarkEnd w:id="16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7"/>
      <w:bookmarkEnd w:id="17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8"/>
      <w:bookmarkEnd w:id="18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9"/>
      <w:bookmarkEnd w:id="1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7913914" w:id="20"/>
    <w:p>
      <w:pPr>
        <w:sectPr>
          <w:pgSz w:w="11906" w:h="16383" w:orient="portrait"/>
        </w:sectPr>
      </w:pPr>
    </w:p>
    <w:bookmarkEnd w:id="20"/>
    <w:bookmarkEnd w:id="15"/>
    <w:bookmarkStart w:name="block-7913915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913915" w:id="22"/>
    <w:p>
      <w:pPr>
        <w:sectPr>
          <w:pgSz w:w="16383" w:h="11906" w:orient="landscape"/>
        </w:sectPr>
      </w:pPr>
    </w:p>
    <w:bookmarkEnd w:id="22"/>
    <w:bookmarkEnd w:id="21"/>
    <w:bookmarkStart w:name="block-7913918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7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7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219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265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2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7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913918" w:id="24"/>
    <w:p>
      <w:pPr>
        <w:sectPr>
          <w:pgSz w:w="16383" w:h="11906" w:orient="landscape"/>
        </w:sectPr>
      </w:pPr>
    </w:p>
    <w:bookmarkEnd w:id="24"/>
    <w:bookmarkEnd w:id="23"/>
    <w:bookmarkStart w:name="block-7913919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b50a40d-f8ae-4e5d-8e70-919f427dc0ce" w:id="26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1 класс/ Неменская Л.А.; под редакцией Неменского Б.М., Акционерное общество «Издательство «Просвещение»</w:t>
      </w:r>
      <w:bookmarkEnd w:id="26"/>
      <w:r>
        <w:rPr>
          <w:sz w:val="28"/>
        </w:rPr>
        <w:br/>
      </w:r>
      <w:bookmarkStart w:name="db50a40d-f8ae-4e5d-8e70-919f427dc0ce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bookmarkEnd w:id="27"/>
      <w:r>
        <w:rPr>
          <w:sz w:val="28"/>
        </w:rPr>
        <w:br/>
      </w:r>
      <w:bookmarkStart w:name="db50a40d-f8ae-4e5d-8e70-919f427dc0ce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2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dd35848-e36b-4acb-b5c4-2cdb1dad2998" w:id="29"/>
      <w:r>
        <w:rPr>
          <w:rFonts w:ascii="Times New Roman" w:hAnsi="Times New Roman"/>
          <w:b w:val="false"/>
          <w:i w:val="false"/>
          <w:color w:val="000000"/>
          <w:sz w:val="28"/>
        </w:rPr>
        <w:t>Неменская Л.А. Изобразительное искусство. Твоя мастерская. Рабочая тетрадь1 класс. Учебное пособие для общеобразовательных организаций /под ред. Б.М. Неменского. – М.: Просвещение, 2017</w:t>
      </w:r>
      <w:bookmarkEnd w:id="29"/>
      <w:r>
        <w:rPr>
          <w:sz w:val="28"/>
        </w:rPr>
        <w:br/>
      </w:r>
      <w:r>
        <w:rPr>
          <w:sz w:val="28"/>
        </w:rPr>
        <w:br/>
      </w:r>
      <w:bookmarkStart w:name="6dd35848-e36b-4acb-b5c4-2cdb1dad2998" w:id="30"/>
      <w:bookmarkEnd w:id="3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7f88a84-cde6-45cc-9a12-309dd9b67dab" w:id="31"/>
      <w:r>
        <w:rPr>
          <w:rFonts w:ascii="Times New Roman" w:hAnsi="Times New Roman"/>
          <w:b w:val="false"/>
          <w:i w:val="false"/>
          <w:color w:val="000000"/>
          <w:sz w:val="28"/>
        </w:rPr>
        <w:t>Неменский, Б.М. Методическое пособие к учебникам по изобразительному искусству: 1-4 классы: пособие для учителя /Б.М.Неменский, Л.А.Неменская, Е.А. Коротеева; под ред.Б.М.Неменского.- М.:Просвещение, 2020</w:t>
      </w:r>
      <w:bookmarkEnd w:id="31"/>
      <w:r>
        <w:rPr>
          <w:sz w:val="28"/>
        </w:rPr>
        <w:br/>
      </w:r>
      <w:r>
        <w:rPr>
          <w:sz w:val="28"/>
        </w:rPr>
        <w:br/>
      </w:r>
      <w:bookmarkStart w:name="27f88a84-cde6-45cc-9a12-309dd9b67dab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Е.И.Коротеева, Изобразительное искусство: учебно-наглядное пособие для учащихся1-4 классов начальной школы/ Е.И.Коротеева.-М.:Просвещение, 2020</w:t>
      </w:r>
      <w:bookmarkEnd w:id="32"/>
      <w:r>
        <w:rPr>
          <w:sz w:val="28"/>
        </w:rPr>
        <w:br/>
      </w:r>
      <w:bookmarkStart w:name="27f88a84-cde6-45cc-9a12-309dd9b67dab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Изобразительное искусство и художественный труд в начальной школе. Система преподавания уроков ИЗО в 1-4 классах по программе Б.М.Неменского/ сост. А.Г.Александрова, Н.В.Капустина.- Волгоград:Учитель, 2019.61с.</w:t>
      </w:r>
      <w:bookmarkEnd w:id="33"/>
      <w:r>
        <w:rPr>
          <w:sz w:val="28"/>
        </w:rPr>
        <w:br/>
      </w:r>
      <w:bookmarkStart w:name="27f88a84-cde6-45cc-9a12-309dd9b67dab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Изобразительное искусство.1-4 классы:упражнения, задания, тесты/авт.-сост. О.В.Свиридова.- Волгоград:Учитель, 2019.74с.:ил.</w:t>
      </w:r>
      <w:bookmarkEnd w:id="34"/>
      <w:r>
        <w:rPr>
          <w:sz w:val="28"/>
        </w:rPr>
        <w:br/>
      </w:r>
      <w:bookmarkStart w:name="27f88a84-cde6-45cc-9a12-309dd9b67dab" w:id="35"/>
      <w:bookmarkEnd w:id="3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e2d6e2bf-4893-4145-be02-d49817b4b26f" w:id="36"/>
      <w:r>
        <w:rPr>
          <w:rFonts w:ascii="Times New Roman" w:hAnsi="Times New Roman"/>
          <w:b w:val="false"/>
          <w:i w:val="false"/>
          <w:color w:val="000000"/>
          <w:sz w:val="28"/>
        </w:rPr>
        <w:t>Единая коллекция цифровых образовательных ресурсов:http://school-collection.edu.ru/ Фестиваль педагогических идей: http://urok.1sept.ru</w:t>
      </w:r>
      <w:bookmarkEnd w:id="36"/>
      <w:r>
        <w:rPr>
          <w:sz w:val="28"/>
        </w:rPr>
        <w:br/>
      </w:r>
      <w:bookmarkStart w:name="e2d6e2bf-4893-4145-be02-d49817b4b26f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Открытый класс. Сетевые образовательные сообщества Российская электронная школа: https://resh.edu.ru</w:t>
      </w:r>
      <w:bookmarkEnd w:id="37"/>
      <w:r>
        <w:rPr>
          <w:sz w:val="28"/>
        </w:rPr>
        <w:br/>
      </w:r>
      <w:bookmarkStart w:name="e2d6e2bf-4893-4145-be02-d49817b4b26f" w:id="38"/>
      <w:bookmarkEnd w:id="38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7913919" w:id="39"/>
    <w:p>
      <w:pPr>
        <w:sectPr>
          <w:pgSz w:w="11906" w:h="16383" w:orient="portrait"/>
        </w:sectPr>
      </w:pPr>
    </w:p>
    <w:bookmarkEnd w:id="39"/>
    <w:bookmarkEnd w:id="25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96ae" Type="http://schemas.openxmlformats.org/officeDocument/2006/relationships/hyperlink" Id="rId15"/>
    <Relationship TargetMode="External" Target="https://m.edsoo.ru/8a1496ae" Type="http://schemas.openxmlformats.org/officeDocument/2006/relationships/hyperlink" Id="rId16"/>
    <Relationship TargetMode="External" Target="https://m.edsoo.ru/8a1496ae" Type="http://schemas.openxmlformats.org/officeDocument/2006/relationships/hyperlink" Id="rId17"/>
    <Relationship TargetMode="External" Target="https://m.edsoo.ru/8a1496ae" Type="http://schemas.openxmlformats.org/officeDocument/2006/relationships/hyperlink" Id="rId18"/>
    <Relationship TargetMode="External" Target="https://m.edsoo.ru/8a1496ae" Type="http://schemas.openxmlformats.org/officeDocument/2006/relationships/hyperlink" Id="rId19"/>
    <Relationship TargetMode="External" Target="https://m.edsoo.ru/8a1496ae" Type="http://schemas.openxmlformats.org/officeDocument/2006/relationships/hyperlink" Id="rId20"/>
    <Relationship TargetMode="External" Target="https://m.edsoo.ru/8a1496ae" Type="http://schemas.openxmlformats.org/officeDocument/2006/relationships/hyperlink" Id="rId21"/>
    <Relationship TargetMode="External" Target="https://m.edsoo.ru/8a1496ae" Type="http://schemas.openxmlformats.org/officeDocument/2006/relationships/hyperlink" Id="rId22"/>
    <Relationship TargetMode="External" Target="https://m.edsoo.ru/8a1496ae" Type="http://schemas.openxmlformats.org/officeDocument/2006/relationships/hyperlink" Id="rId23"/>
    <Relationship TargetMode="External" Target="https://m.edsoo.ru/8a1496ae" Type="http://schemas.openxmlformats.org/officeDocument/2006/relationships/hyperlink" Id="rId24"/>
    <Relationship TargetMode="External" Target="https://m.edsoo.ru/8a1496ae" Type="http://schemas.openxmlformats.org/officeDocument/2006/relationships/hyperlink" Id="rId25"/>
    <Relationship TargetMode="External" Target="https://m.edsoo.ru/8a1496ae" Type="http://schemas.openxmlformats.org/officeDocument/2006/relationships/hyperlink" Id="rId26"/>
    <Relationship TargetMode="External" Target="https://m.edsoo.ru/8a1496ae" Type="http://schemas.openxmlformats.org/officeDocument/2006/relationships/hyperlink" Id="rId27"/>
    <Relationship TargetMode="External" Target="https://m.edsoo.ru/8a1496ae" Type="http://schemas.openxmlformats.org/officeDocument/2006/relationships/hyperlink" Id="rId28"/>
    <Relationship TargetMode="External" Target="https://m.edsoo.ru/8a1496ae" Type="http://schemas.openxmlformats.org/officeDocument/2006/relationships/hyperlink" Id="rId29"/>
    <Relationship TargetMode="External" Target="https://m.edsoo.ru/8a1496ae" Type="http://schemas.openxmlformats.org/officeDocument/2006/relationships/hyperlink" Id="rId30"/>
    <Relationship TargetMode="External" Target="https://m.edsoo.ru/8a1496ae" Type="http://schemas.openxmlformats.org/officeDocument/2006/relationships/hyperlink" Id="rId31"/>
    <Relationship TargetMode="External" Target="https://m.edsoo.ru/8a1496ae" Type="http://schemas.openxmlformats.org/officeDocument/2006/relationships/hyperlink" Id="rId32"/>
    <Relationship TargetMode="External" Target="https://m.edsoo.ru/8a1496ae" Type="http://schemas.openxmlformats.org/officeDocument/2006/relationships/hyperlink" Id="rId33"/>
    <Relationship TargetMode="External" Target="https://m.edsoo.ru/8a1496ae" Type="http://schemas.openxmlformats.org/officeDocument/2006/relationships/hyperlink" Id="rId34"/>
    <Relationship TargetMode="External" Target="https://m.edsoo.ru/8a1496ae" Type="http://schemas.openxmlformats.org/officeDocument/2006/relationships/hyperlink" Id="rId35"/>
    <Relationship TargetMode="External" Target="https://m.edsoo.ru/8a1496ae" Type="http://schemas.openxmlformats.org/officeDocument/2006/relationships/hyperlink" Id="rId36"/>
    <Relationship TargetMode="External" Target="https://m.edsoo.ru/8a1496ae" Type="http://schemas.openxmlformats.org/officeDocument/2006/relationships/hyperlink" Id="rId37"/>
    <Relationship TargetMode="External" Target="https://m.edsoo.ru/8a1496ae" Type="http://schemas.openxmlformats.org/officeDocument/2006/relationships/hyperlink" Id="rId38"/>
    <Relationship TargetMode="External" Target="https://m.edsoo.ru/8a1496ae" Type="http://schemas.openxmlformats.org/officeDocument/2006/relationships/hyperlink" Id="rId39"/>
    <Relationship TargetMode="External" Target="https://m.edsoo.ru/8a1496ae" Type="http://schemas.openxmlformats.org/officeDocument/2006/relationships/hyperlink" Id="rId40"/>
    <Relationship TargetMode="External" Target="https://m.edsoo.ru/8a1496ae" Type="http://schemas.openxmlformats.org/officeDocument/2006/relationships/hyperlink" Id="rId41"/>
    <Relationship TargetMode="External" Target="https://m.edsoo.ru/8a1496ae" Type="http://schemas.openxmlformats.org/officeDocument/2006/relationships/hyperlink" Id="rId42"/>
    <Relationship TargetMode="External" Target="https://m.edsoo.ru/8a1496ae" Type="http://schemas.openxmlformats.org/officeDocument/2006/relationships/hyperlink" Id="rId43"/>
    <Relationship TargetMode="External" Target="https://m.edsoo.ru/8a1496ae" Type="http://schemas.openxmlformats.org/officeDocument/2006/relationships/hyperlink" Id="rId44"/>
    <Relationship TargetMode="External" Target="https://m.edsoo.ru/8a1496ae" Type="http://schemas.openxmlformats.org/officeDocument/2006/relationships/hyperlink" Id="rId45"/>
    <Relationship TargetMode="External" Target="https://m.edsoo.ru/8a1496ae" Type="http://schemas.openxmlformats.org/officeDocument/2006/relationships/hyperlink" Id="rId46"/>
    <Relationship TargetMode="External" Target="https://m.edsoo.ru/8a1496ae" Type="http://schemas.openxmlformats.org/officeDocument/2006/relationships/hyperlink" Id="rId47"/>
    <Relationship TargetMode="External" Target="https://m.edsoo.ru/8a1496ae" Type="http://schemas.openxmlformats.org/officeDocument/2006/relationships/hyperlink" Id="rId48"/>
    <Relationship TargetMode="External" Target="https://m.edsoo.ru/8a1496ae" Type="http://schemas.openxmlformats.org/officeDocument/2006/relationships/hyperlink" Id="rId49"/>
    <Relationship TargetMode="External" Target="https://m.edsoo.ru/8a1496ae" Type="http://schemas.openxmlformats.org/officeDocument/2006/relationships/hyperlink" Id="rId50"/>
    <Relationship TargetMode="External" Target="https://m.edsoo.ru/8a1496ae" Type="http://schemas.openxmlformats.org/officeDocument/2006/relationships/hyperlink" Id="rId51"/>
    <Relationship TargetMode="External" Target="https://m.edsoo.ru/8a1496ae" Type="http://schemas.openxmlformats.org/officeDocument/2006/relationships/hyperlink" Id="rId52"/>
    <Relationship TargetMode="External" Target="https://m.edsoo.ru/8a1496ae" Type="http://schemas.openxmlformats.org/officeDocument/2006/relationships/hyperlink" Id="rId53"/>
    <Relationship TargetMode="External" Target="https://m.edsoo.ru/8a1496ae" Type="http://schemas.openxmlformats.org/officeDocument/2006/relationships/hyperlink" Id="rId54"/>
    <Relationship TargetMode="External" Target="https://m.edsoo.ru/8a1496ae" Type="http://schemas.openxmlformats.org/officeDocument/2006/relationships/hyperlink" Id="rId55"/>
    <Relationship TargetMode="External" Target="https://m.edsoo.ru/8a1496ae" Type="http://schemas.openxmlformats.org/officeDocument/2006/relationships/hyperlink" Id="rId56"/>
    <Relationship TargetMode="External" Target="https://m.edsoo.ru/8a1496ae" Type="http://schemas.openxmlformats.org/officeDocument/2006/relationships/hyperlink" Id="rId57"/>
    <Relationship TargetMode="External" Target="https://m.edsoo.ru/8a1496ae" Type="http://schemas.openxmlformats.org/officeDocument/2006/relationships/hyperlink" Id="rId58"/>
    <Relationship TargetMode="External" Target="https://m.edsoo.ru/8a1496ae" Type="http://schemas.openxmlformats.org/officeDocument/2006/relationships/hyperlink" Id="rId59"/>
    <Relationship TargetMode="External" Target="https://m.edsoo.ru/8a1496ae" Type="http://schemas.openxmlformats.org/officeDocument/2006/relationships/hyperlink" Id="rId60"/>
    <Relationship TargetMode="External" Target="https://m.edsoo.ru/8a1496ae" Type="http://schemas.openxmlformats.org/officeDocument/2006/relationships/hyperlink" Id="rId61"/>
    <Relationship TargetMode="External" Target="https://m.edsoo.ru/8a1496ae" Type="http://schemas.openxmlformats.org/officeDocument/2006/relationships/hyperlink" Id="rId62"/>
    <Relationship TargetMode="External" Target="https://m.edsoo.ru/8a1496ae" Type="http://schemas.openxmlformats.org/officeDocument/2006/relationships/hyperlink" Id="rId63"/>
    <Relationship TargetMode="External" Target="https://m.edsoo.ru/8a1496ae" Type="http://schemas.openxmlformats.org/officeDocument/2006/relationships/hyperlink" Id="rId64"/>
    <Relationship TargetMode="External" Target="https://m.edsoo.ru/8a1496ae" Type="http://schemas.openxmlformats.org/officeDocument/2006/relationships/hyperlink" Id="rId65"/>
    <Relationship TargetMode="External" Target="https://m.edsoo.ru/8a1496ae" Type="http://schemas.openxmlformats.org/officeDocument/2006/relationships/hyperlink" Id="rId66"/>
    <Relationship TargetMode="External" Target="https://m.edsoo.ru/8a1496ae" Type="http://schemas.openxmlformats.org/officeDocument/2006/relationships/hyperlink" Id="rId67"/>
    <Relationship TargetMode="External" Target="https://m.edsoo.ru/8a1496ae" Type="http://schemas.openxmlformats.org/officeDocument/2006/relationships/hyperlink" Id="rId68"/>
    <Relationship TargetMode="External" Target="https://m.edsoo.ru/8a1496ae" Type="http://schemas.openxmlformats.org/officeDocument/2006/relationships/hyperlink" Id="rId69"/>
    <Relationship TargetMode="External" Target="https://m.edsoo.ru/8a1496ae" Type="http://schemas.openxmlformats.org/officeDocument/2006/relationships/hyperlink" Id="rId70"/>
    <Relationship TargetMode="External" Target="https://m.edsoo.ru/8a1496ae" Type="http://schemas.openxmlformats.org/officeDocument/2006/relationships/hyperlink" Id="rId71"/>
    <Relationship TargetMode="External" Target="https://m.edsoo.ru/8a1496ae" Type="http://schemas.openxmlformats.org/officeDocument/2006/relationships/hyperlink" Id="rId72"/>
    <Relationship TargetMode="External" Target="https://m.edsoo.ru/8a1496ae" Type="http://schemas.openxmlformats.org/officeDocument/2006/relationships/hyperlink" Id="rId73"/>
    <Relationship TargetMode="External" Target="https://m.edsoo.ru/8a1496ae" Type="http://schemas.openxmlformats.org/officeDocument/2006/relationships/hyperlink" Id="rId74"/>
    <Relationship TargetMode="External" Target="https://m.edsoo.ru/8a1496ae" Type="http://schemas.openxmlformats.org/officeDocument/2006/relationships/hyperlink" Id="rId75"/>
    <Relationship TargetMode="External" Target="https://m.edsoo.ru/8a1496ae" Type="http://schemas.openxmlformats.org/officeDocument/2006/relationships/hyperlink" Id="rId76"/>
    <Relationship TargetMode="External" Target="https://m.edsoo.ru/8a1496ae" Type="http://schemas.openxmlformats.org/officeDocument/2006/relationships/hyperlink" Id="rId77"/>
    <Relationship TargetMode="External" Target="https://m.edsoo.ru/8a1496ae" Type="http://schemas.openxmlformats.org/officeDocument/2006/relationships/hyperlink" Id="rId78"/>
    <Relationship TargetMode="External" Target="https://m.edsoo.ru/8a1496ae" Type="http://schemas.openxmlformats.org/officeDocument/2006/relationships/hyperlink" Id="rId79"/>
    <Relationship TargetMode="External" Target="https://m.edsoo.ru/8a14a932" Type="http://schemas.openxmlformats.org/officeDocument/2006/relationships/hyperlink" Id="rId80"/>
    <Relationship TargetMode="External" Target="https://m.edsoo.ru/8a14af2c" Type="http://schemas.openxmlformats.org/officeDocument/2006/relationships/hyperlink" Id="rId81"/>
    <Relationship TargetMode="External" Target="https://m.edsoo.ru/8a14b166" Type="http://schemas.openxmlformats.org/officeDocument/2006/relationships/hyperlink" Id="rId82"/>
    <Relationship TargetMode="External" Target="https://m.edsoo.ru/8a14cd18" Type="http://schemas.openxmlformats.org/officeDocument/2006/relationships/hyperlink" Id="rId83"/>
    <Relationship TargetMode="External" Target="https://m.edsoo.ru/8a14b2c4" Type="http://schemas.openxmlformats.org/officeDocument/2006/relationships/hyperlink" Id="rId84"/>
    <Relationship TargetMode="External" Target="https://m.edsoo.ru/8a1494d8" Type="http://schemas.openxmlformats.org/officeDocument/2006/relationships/hyperlink" Id="rId85"/>
    <Relationship TargetMode="External" Target="https://m.edsoo.ru/8a14c0e8" Type="http://schemas.openxmlformats.org/officeDocument/2006/relationships/hyperlink" Id="rId86"/>
    <Relationship TargetMode="External" Target="https://m.edsoo.ru/8a14929e" Type="http://schemas.openxmlformats.org/officeDocument/2006/relationships/hyperlink" Id="rId87"/>
    <Relationship TargetMode="External" Target="https://m.edsoo.ru/8a14c35e" Type="http://schemas.openxmlformats.org/officeDocument/2006/relationships/hyperlink" Id="rId88"/>
    <Relationship TargetMode="External" Target="https://m.edsoo.ru/8a14b490" Type="http://schemas.openxmlformats.org/officeDocument/2006/relationships/hyperlink" Id="rId89"/>
    <Relationship TargetMode="External" Target="https://m.edsoo.ru/8a14b6e8" Type="http://schemas.openxmlformats.org/officeDocument/2006/relationships/hyperlink" Id="rId90"/>
    <Relationship TargetMode="External" Target="https://m.edsoo.ru/8a14b8e6" Type="http://schemas.openxmlformats.org/officeDocument/2006/relationships/hyperlink" Id="rId91"/>
    <Relationship TargetMode="External" Target="https://m.edsoo.ru/8a14ba1c" Type="http://schemas.openxmlformats.org/officeDocument/2006/relationships/hyperlink" Id="rId92"/>
    <Relationship TargetMode="External" Target="https://m.edsoo.ru/8a14bd46" Type="http://schemas.openxmlformats.org/officeDocument/2006/relationships/hyperlink" Id="rId93"/>
    <Relationship TargetMode="External" Target="https://m.edsoo.ru/8a14a19e" Type="http://schemas.openxmlformats.org/officeDocument/2006/relationships/hyperlink" Id="rId94"/>
    <Relationship TargetMode="External" Target="https://m.edsoo.ru/8a14a45a" Type="http://schemas.openxmlformats.org/officeDocument/2006/relationships/hyperlink" Id="rId95"/>
    <Relationship TargetMode="External" Target="https://m.edsoo.ru/8a14a7f2" Type="http://schemas.openxmlformats.org/officeDocument/2006/relationships/hyperlink" Id="rId96"/>
    <Relationship TargetMode="External" Target="https://m.edsoo.ru/8a14996a" Type="http://schemas.openxmlformats.org/officeDocument/2006/relationships/hyperlink" Id="rId97"/>
    <Relationship TargetMode="External" Target="https://m.edsoo.ru/8a14982a" Type="http://schemas.openxmlformats.org/officeDocument/2006/relationships/hyperlink" Id="rId98"/>
    <Relationship TargetMode="External" Target="https://m.edsoo.ru/8a14a626" Type="http://schemas.openxmlformats.org/officeDocument/2006/relationships/hyperlink" Id="rId99"/>
    <Relationship TargetMode="External" Target="https://m.edsoo.ru/8a14c71e" Type="http://schemas.openxmlformats.org/officeDocument/2006/relationships/hyperlink" Id="rId100"/>
    <Relationship TargetMode="External" Target="https://m.edsoo.ru/8a14d0d8" Type="http://schemas.openxmlformats.org/officeDocument/2006/relationships/hyperlink" Id="rId101"/>
    <Relationship TargetMode="External" Target="https://m.edsoo.ru/8a14ca48" Type="http://schemas.openxmlformats.org/officeDocument/2006/relationships/hyperlink" Id="rId102"/>
    <Relationship TargetMode="External" Target="https://m.edsoo.ru/8a149c3a" Type="http://schemas.openxmlformats.org/officeDocument/2006/relationships/hyperlink" Id="rId103"/>
    <Relationship TargetMode="External" Target="https://m.edsoo.ru/8a14c890" Type="http://schemas.openxmlformats.org/officeDocument/2006/relationships/hyperlink" Id="rId104"/>
    <Relationship TargetMode="External" Target="https://m.edsoo.ru/8a149eb0" Type="http://schemas.openxmlformats.org/officeDocument/2006/relationships/hyperlink" Id="rId105"/>
    <Relationship TargetMode="External" Target="https://m.edsoo.ru/8a149abe" Type="http://schemas.openxmlformats.org/officeDocument/2006/relationships/hyperlink" Id="rId106"/>
    <Relationship TargetMode="External" Target="https://m.edsoo.ru/8a14acca" Type="http://schemas.openxmlformats.org/officeDocument/2006/relationships/hyperlink" Id="rId107"/>
    <Relationship TargetMode="External" Target="https://m.edsoo.ru/8a14fe78" Type="http://schemas.openxmlformats.org/officeDocument/2006/relationships/hyperlink" Id="rId108"/>
    <Relationship TargetMode="External" Target="https://m.edsoo.ru/8a14d4ca" Type="http://schemas.openxmlformats.org/officeDocument/2006/relationships/hyperlink" Id="rId109"/>
    <Relationship TargetMode="External" Target="https://m.edsoo.ru/8a14dd4e" Type="http://schemas.openxmlformats.org/officeDocument/2006/relationships/hyperlink" Id="rId110"/>
    <Relationship TargetMode="External" Target="https://m.edsoo.ru/8a150e90" Type="http://schemas.openxmlformats.org/officeDocument/2006/relationships/hyperlink" Id="rId111"/>
    <Relationship TargetMode="External" Target="https://m.edsoo.ru/8a14f630" Type="http://schemas.openxmlformats.org/officeDocument/2006/relationships/hyperlink" Id="rId112"/>
    <Relationship TargetMode="External" Target="https://m.edsoo.ru/8a151070" Type="http://schemas.openxmlformats.org/officeDocument/2006/relationships/hyperlink" Id="rId113"/>
    <Relationship TargetMode="External" Target="https://m.edsoo.ru/8a14eafa" Type="http://schemas.openxmlformats.org/officeDocument/2006/relationships/hyperlink" Id="rId114"/>
    <Relationship TargetMode="External" Target="https://m.edsoo.ru/8a14ec6c" Type="http://schemas.openxmlformats.org/officeDocument/2006/relationships/hyperlink" Id="rId115"/>
    <Relationship TargetMode="External" Target="https://m.edsoo.ru/8a14ede8" Type="http://schemas.openxmlformats.org/officeDocument/2006/relationships/hyperlink" Id="rId116"/>
    <Relationship TargetMode="External" Target="https://m.edsoo.ru/8a14e302" Type="http://schemas.openxmlformats.org/officeDocument/2006/relationships/hyperlink" Id="rId117"/>
    <Relationship TargetMode="External" Target="https://m.edsoo.ru/8a14fcca" Type="http://schemas.openxmlformats.org/officeDocument/2006/relationships/hyperlink" Id="rId118"/>
    <Relationship TargetMode="External" Target="https://m.edsoo.ru/8a14f838" Type="http://schemas.openxmlformats.org/officeDocument/2006/relationships/hyperlink" Id="rId119"/>
    <Relationship TargetMode="External" Target="https://m.edsoo.ru/8a14db64" Type="http://schemas.openxmlformats.org/officeDocument/2006/relationships/hyperlink" Id="rId120"/>
    <Relationship TargetMode="External" Target="https://m.edsoo.ru/8a14d7b8" Type="http://schemas.openxmlformats.org/officeDocument/2006/relationships/hyperlink" Id="rId121"/>
    <Relationship TargetMode="External" Target="https://m.edsoo.ru/8a14ec6c" Type="http://schemas.openxmlformats.org/officeDocument/2006/relationships/hyperlink" Id="rId122"/>
    <Relationship TargetMode="External" Target="https://m.edsoo.ru/8a14e938" Type="http://schemas.openxmlformats.org/officeDocument/2006/relationships/hyperlink" Id="rId123"/>
    <Relationship TargetMode="External" Target="https://m.edsoo.ru/8a14f036" Type="http://schemas.openxmlformats.org/officeDocument/2006/relationships/hyperlink" Id="rId124"/>
    <Relationship TargetMode="External" Target="https://m.edsoo.ru/8a14f270" Type="http://schemas.openxmlformats.org/officeDocument/2006/relationships/hyperlink" Id="rId125"/>
    <Relationship TargetMode="External" Target="https://m.edsoo.ru/8a151584" Type="http://schemas.openxmlformats.org/officeDocument/2006/relationships/hyperlink" Id="rId126"/>
    <Relationship TargetMode="External" Target="https://m.edsoo.ru/8a15074c" Type="http://schemas.openxmlformats.org/officeDocument/2006/relationships/hyperlink" Id="rId127"/>
    <Relationship TargetMode="External" Target="https://m.edsoo.ru/8a15088c" Type="http://schemas.openxmlformats.org/officeDocument/2006/relationships/hyperlink" Id="rId128"/>
    <Relationship TargetMode="External" Target="https://m.edsoo.ru/8a14faa4" Type="http://schemas.openxmlformats.org/officeDocument/2006/relationships/hyperlink" Id="rId129"/>
    <Relationship TargetMode="External" Target="https://m.edsoo.ru/8a150a80" Type="http://schemas.openxmlformats.org/officeDocument/2006/relationships/hyperlink" Id="rId130"/>
    <Relationship TargetMode="External" Target="https://m.edsoo.ru/8a151a7a" Type="http://schemas.openxmlformats.org/officeDocument/2006/relationships/hyperlink" Id="rId131"/>
    <Relationship TargetMode="External" Target="https://m.edsoo.ru/8a151318" Type="http://schemas.openxmlformats.org/officeDocument/2006/relationships/hyperlink" Id="rId132"/>
    <Relationship TargetMode="External" Target="https://m.edsoo.ru/8a15006c" Type="http://schemas.openxmlformats.org/officeDocument/2006/relationships/hyperlink" Id="rId133"/>
    <Relationship TargetMode="External" Target="https://m.edsoo.ru/8a150cb0" Type="http://schemas.openxmlformats.org/officeDocument/2006/relationships/hyperlink" Id="rId134"/>
    <Relationship TargetMode="External" Target="https://m.edsoo.ru/8a14e4c4" Type="http://schemas.openxmlformats.org/officeDocument/2006/relationships/hyperlink" Id="rId135"/>
    <Relationship TargetMode="External" Target="https://m.edsoo.ru/8a14e6b8" Type="http://schemas.openxmlformats.org/officeDocument/2006/relationships/hyperlink" Id="rId13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