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96255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15a22427-dc1d-49f1-853a-d781cd4acb9d" w:id="1"/>
      <w:r>
        <w:rPr>
          <w:rFonts w:ascii="Times New Roman" w:hAnsi="Times New Roman"/>
          <w:b/>
          <w:i w:val="false"/>
          <w:color w:val="000000"/>
          <w:sz w:val="28"/>
        </w:rPr>
        <w:t>Министерство образование Республики Мордовия</w:t>
      </w:r>
      <w:bookmarkEnd w:id="1"/>
      <w:r>
        <w:rPr>
          <w:rFonts w:ascii="Times New Roman" w:hAnsi="Times New Roman"/>
          <w:b/>
          <w:i w:val="false"/>
          <w:color w:val="000000"/>
          <w:sz w:val="28"/>
        </w:rPr>
        <w:t xml:space="preserve"> </w:t>
      </w:r>
    </w:p>
    <w:p>
      <w:pPr>
        <w:spacing w:before="0" w:after="0" w:line="408"/>
        <w:ind w:left="120"/>
        <w:jc w:val="center"/>
      </w:pPr>
      <w:bookmarkStart w:name="cd8dd4cf-9f0b-4620-ae4e-2e8ac1eada8a" w:id="2"/>
      <w:r>
        <w:rPr>
          <w:rFonts w:ascii="Times New Roman" w:hAnsi="Times New Roman"/>
          <w:b/>
          <w:i w:val="false"/>
          <w:color w:val="000000"/>
          <w:sz w:val="28"/>
        </w:rPr>
        <w:t>Управление образования Атяшевского района</w:t>
      </w:r>
      <w:bookmarkEnd w:id="2"/>
    </w:p>
    <w:p>
      <w:pPr>
        <w:spacing w:before="0" w:after="0" w:line="408"/>
        <w:ind w:left="120"/>
        <w:jc w:val="center"/>
      </w:pPr>
      <w:r>
        <w:rPr>
          <w:rFonts w:ascii="Times New Roman" w:hAnsi="Times New Roman"/>
          <w:b/>
          <w:i w:val="false"/>
          <w:color w:val="000000"/>
          <w:sz w:val="28"/>
        </w:rPr>
        <w:t>МБОУ "Атяшевская средняя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Моторкина Е.А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Потапова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Москаев Г.В.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5787660)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9a345b0-6ed1-40cd-b134-a0627a792844" w:id="3"/>
      <w:r>
        <w:rPr>
          <w:rFonts w:ascii="Times New Roman" w:hAnsi="Times New Roman"/>
          <w:b/>
          <w:i w:val="false"/>
          <w:color w:val="000000"/>
          <w:sz w:val="28"/>
        </w:rPr>
        <w:t>с.Атяшево</w:t>
      </w:r>
      <w:bookmarkEnd w:id="3"/>
      <w:r>
        <w:rPr>
          <w:rFonts w:ascii="Times New Roman" w:hAnsi="Times New Roman"/>
          <w:b/>
          <w:i w:val="false"/>
          <w:color w:val="000000"/>
          <w:sz w:val="28"/>
        </w:rPr>
        <w:t xml:space="preserve"> </w:t>
      </w:r>
      <w:bookmarkStart w:name="5f054d67-7e13-4d44-b6f5-418ed22395c6" w:id="4"/>
      <w:r>
        <w:rPr>
          <w:rFonts w:ascii="Times New Roman" w:hAnsi="Times New Roman"/>
          <w:b/>
          <w:i w:val="false"/>
          <w:color w:val="000000"/>
          <w:sz w:val="28"/>
        </w:rPr>
        <w:t>2024</w:t>
      </w:r>
      <w:bookmarkEnd w:id="4"/>
    </w:p>
    <w:p>
      <w:pPr>
        <w:spacing w:before="0" w:after="0"/>
        <w:ind w:left="120"/>
        <w:jc w:val="left"/>
      </w:pPr>
    </w:p>
    <w:bookmarkStart w:name="block-43962557" w:id="5"/>
    <w:p>
      <w:pPr>
        <w:sectPr>
          <w:pgSz w:w="11906" w:h="16383" w:orient="portrait"/>
        </w:sectPr>
      </w:pPr>
    </w:p>
    <w:bookmarkEnd w:id="5"/>
    <w:bookmarkEnd w:id="0"/>
    <w:bookmarkStart w:name="block-43962556"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43962556" w:id="7"/>
    <w:p>
      <w:pPr>
        <w:sectPr>
          <w:pgSz w:w="11906" w:h="16383" w:orient="portrait"/>
        </w:sectPr>
      </w:pPr>
    </w:p>
    <w:bookmarkEnd w:id="7"/>
    <w:bookmarkEnd w:id="6"/>
    <w:bookmarkStart w:name="block-43962561"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43962561" w:id="13"/>
    <w:p>
      <w:pPr>
        <w:sectPr>
          <w:pgSz w:w="11906" w:h="16383" w:orient="portrait"/>
        </w:sectPr>
      </w:pPr>
    </w:p>
    <w:bookmarkEnd w:id="13"/>
    <w:bookmarkEnd w:id="8"/>
    <w:bookmarkStart w:name="block-43962560"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43962560" w:id="17"/>
    <w:p>
      <w:pPr>
        <w:sectPr>
          <w:pgSz w:w="11906" w:h="16383" w:orient="portrait"/>
        </w:sectPr>
      </w:pPr>
    </w:p>
    <w:bookmarkEnd w:id="17"/>
    <w:bookmarkEnd w:id="14"/>
    <w:bookmarkStart w:name="block-43962555"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https://m.edsoo.ru/3f6f6e16</w:t>
              </w:r>
            </w:hyperlink>
          </w:p>
        </w:tc>
      </w:tr>
      <w:tr>
        <w:trPr>
          <w:trHeight w:val="178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https://m.edsoo.ru/3f6f6e16</w:t>
              </w:r>
            </w:hyperlink>
          </w:p>
        </w:tc>
      </w:tr>
      <w:tr>
        <w:trPr>
          <w:trHeight w:val="154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204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https://m.edsoo.ru/38e9087b</w:t>
              </w:r>
            </w:hyperlink>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https://m.edsoo.ru/38e9087b</w:t>
              </w:r>
            </w:hyperlink>
          </w:p>
        </w:tc>
      </w:tr>
      <w:tr>
        <w:trPr>
          <w:trHeight w:val="372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https://m.edsoo.ru/38e9087b</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https://m.edsoo.ru/38e9087b</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https://m.edsoo.ru/38e9087b</w:t>
              </w:r>
            </w:hyperlink>
          </w:p>
        </w:tc>
      </w:tr>
      <w:tr>
        <w:trPr>
          <w:trHeight w:val="13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43962555" w:id="19"/>
    <w:p>
      <w:pPr>
        <w:sectPr>
          <w:pgSz w:w="16383" w:h="11906" w:orient="landscape"/>
        </w:sectPr>
      </w:pPr>
    </w:p>
    <w:bookmarkEnd w:id="19"/>
    <w:bookmarkEnd w:id="18"/>
    <w:bookmarkStart w:name="block-43962559"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https://m.edsoo.ru/72adbc56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https://m.edsoo.ru/fd2cf918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https://m.edsoo.ru/d94f9476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https://m.edsoo.ru/0fee764e</w:t>
              </w:r>
            </w:hyperlink>
          </w:p>
        </w:tc>
      </w:tr>
      <w:tr>
        <w:trPr>
          <w:trHeight w:val="22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https://m.edsoo.ru/12a995b4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https://m.edsoo.ru/065bc98a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https://m.edsoo.ru/b58c5429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https://m.edsoo.ru/ebed881b</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https://m.edsoo.ru/15c39e49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https://m.edsoo.ru/aa8065a2</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https://m.edsoo.ru/45676655</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https://m.edsoo.ru/99fe1447</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https://m.edsoo.ru/46c1623d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https://m.edsoo.ru/97ef3080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https://m.edsoo.ru/5287340e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https://m.edsoo.ru/6a1c6519</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https://m.edsoo.ru/647a76d5</w:t>
              </w:r>
            </w:hyperlink>
          </w:p>
        </w:tc>
      </w:tr>
      <w:tr>
        <w:trPr>
          <w:trHeight w:val="12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https://m.edsoo.ru/3aa5363f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https://m.edsoo.ru/40a4e3d6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https://m.edsoo.ru/3f4a874e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https://m.edsoo.ru/c1c9736e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https://m.edsoo.ru/5305231e</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https://m.edsoo.ru/923d8abc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https://m.edsoo.ru/ff8d61e0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https://m.edsoo.ru/66c4b511</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https://m.edsoo.ru/efb46d82</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https://m.edsoo.ru/aee35c4d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https://m.edsoo.ru/ee5d8232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https://m.edsoo.ru/71c94a0a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https://m.edsoo.ru/5d948ff7</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https://m.edsoo.ru/dbbc76be</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https://m.edsoo.ru/875534da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https://m.edsoo.ru/c9b0ebd4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https://m.edsoo.ru/eb5149ca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https://m.edsoo.ru/d0b5d65c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https://m.edsoo.ru/4c5e876c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https://m.edsoo.ru/ccc51891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https://m.edsoo.ru/f0ac839f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https://m.edsoo.ru/4a40eb25</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https://m.edsoo.ru/ee4bc0b5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https://m.edsoo.ru/8d54520c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https://m.edsoo.ru/a1068289</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https://m.edsoo.ru/d9b67dc8</w:t>
              </w:r>
            </w:hyperlink>
          </w:p>
        </w:tc>
      </w:tr>
      <w:tr>
        <w:trPr>
          <w:trHeight w:val="12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https://m.edsoo.ru/1935e8cf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https://m.edsoo.ru/12e69951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https://m.edsoo.ru/317031d3</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https://m.edsoo.ru/23e9aa99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https://m.edsoo.ru/1e8f0186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https://m.edsoo.ru/a67ea81d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https://m.edsoo.ru/bc57fa8e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https://m.edsoo.ru/7bddf4b9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https://m.edsoo.ru/71467821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https://m.edsoo.ru/932fac30</w:t>
              </w:r>
            </w:hyperlink>
          </w:p>
        </w:tc>
      </w:tr>
      <w:tr>
        <w:trPr>
          <w:trHeight w:val="24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 / Всероссийская проверочная работа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https://m.edsoo.ru/7e24a0c3</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https://m.edsoo.ru/b01d2dd5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https://m.edsoo.ru/cb9c9675</w:t>
              </w:r>
            </w:hyperlink>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https://m.edsoo.ru/191a2157</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https://m.edsoo.ru/b9c9adff</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https://m.edsoo.ru/967ec97f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https://m.edsoo.ru/a0a71abd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https://m.edsoo.ru/cdae8641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https://m.edsoo.ru/3c65683c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https://m.edsoo.ru/0ec71bac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https://m.edsoo.ru/38ed8040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https://m.edsoo.ru/a08379e1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https://m.edsoo.ru/f9fafc2b</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https://m.edsoo.ru/c2289528</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https://m.edsoo.ru/e4f4d8eb</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4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https://m.edsoo.ru/19e1305c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https://m.edsoo.ru/06ee2be5</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https://m.edsoo.ru/56c4e03e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https://m.edsoo.ru/fe411e6e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https://m.edsoo.ru/16f3179f</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https://m.edsoo.ru/53e36beb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https://m.edsoo.ru/e9711cfe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https://m.edsoo.ru/4ab92d9f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https://m.edsoo.ru/674f526d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https://m.edsoo.ru/32f5176e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https://m.edsoo.ru/b7bc64b5</w:t>
              </w:r>
            </w:hyperlink>
          </w:p>
        </w:tc>
      </w:tr>
      <w:tr>
        <w:trPr>
          <w:trHeight w:val="17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https://m.edsoo.ru/d551212b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https://m.edsoo.ru/0dadc942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https://m.edsoo.ru/33ced579</w:t>
              </w:r>
            </w:hyperlink>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https://m.edsoo.ru/a1d3bf9d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https://m.edsoo.ru/b216c35e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https://m.edsoo.ru/e69e2dad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https://m.edsoo.ru/972eeb1e</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https://m.edsoo.ru/c068995c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https://m.edsoo.ru/b8918284</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https://m.edsoo.ru/4c82c666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https://m.edsoo.ru/77ecde22</w:t>
              </w:r>
            </w:hyperlink>
          </w:p>
        </w:tc>
      </w:tr>
      <w:tr>
        <w:trPr>
          <w:trHeight w:val="16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https://m.edsoo.ru/cb3ca697</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https://m.edsoo.ru/2b7cf608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https://m.edsoo.ru/1f19ff83</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https://m.edsoo.ru/32f4280e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https://m.edsoo.ru/d42cc648</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https://m.edsoo.ru/893a96ec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https://m.edsoo.ru/680aa01a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https://m.edsoo.ru/4d01c9d6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https://m.edsoo.ru/baa01f68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https://m.edsoo.ru/d4ab0502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https://m.edsoo.ru/401fd019</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https://m.edsoo.ru/9945020</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https://m.edsoo.ru/e22377a5</w:t>
              </w:r>
            </w:hyperlink>
          </w:p>
        </w:tc>
      </w:tr>
      <w:tr>
        <w:trPr>
          <w:trHeight w:val="9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https://m.edsoo.ru/f1c18452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https://m.edsoo.ru/7b90b13c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https://m.edsoo.ru/2683253f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https://m.edsoo.ru/4745856e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https://m.edsoo.ru/ee81d896</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https://m.edsoo.ru/887e20c5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https://m.edsoo.ru/e816bdfa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https://m.edsoo.ru/afaacb3e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https://m.edsoo.ru/7f706b5d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https://m.edsoo.ru/5f3f81a7</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https://m.edsoo.ru/ab8dc9ab</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https://m.edsoo.ru/1bd52e1d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https://m.edsoo.ru/6eb1ace4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https://m.edsoo.ru/62a514df</w:t>
              </w:r>
            </w:hyperlink>
          </w:p>
        </w:tc>
      </w:tr>
      <w:tr>
        <w:trPr>
          <w:trHeight w:val="11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https://m.edsoo.ru/995db6d4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https://m.edsoo.ru/12afee64</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https://m.edsoo.ru/ca89e397</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https://m.edsoo.ru/9f721f84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https://m.edsoo.ru/1271863e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https://m.edsoo.ru/2a452b05</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https://m.edsoo.ru/b0d19c6d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https://m.edsoo.ru/57d6b846</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https://m.edsoo.ru/9db73a81</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https://m.edsoo.ru/4ab72a9d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https://m.edsoo.ru/641e2b99</w:t>
              </w:r>
            </w:hyperlink>
          </w:p>
        </w:tc>
      </w:tr>
      <w:tr>
        <w:trPr>
          <w:trHeight w:val="21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https://m.edsoo.ru/5aaf2c2c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https://m.edsoo.ru/8c79855f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https://m.edsoo.ru/24caceec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https://m.edsoo.ru/0b44777b</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https://m.edsoo.ru/fabab905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https://m.edsoo.ru/6da18043</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https://m.edsoo.ru/d4335abe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https://m.edsoo.ru/474d2bad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962559" w:id="21"/>
    <w:p>
      <w:pPr>
        <w:sectPr>
          <w:pgSz w:w="16383" w:h="11906" w:orient="landscape"/>
        </w:sectPr>
      </w:pPr>
    </w:p>
    <w:bookmarkEnd w:id="21"/>
    <w:bookmarkEnd w:id="20"/>
    <w:bookmarkStart w:name="block-43962558"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ec03d33-8ed4-4788-81b8-0b9d9a2c1e9f" w:id="23"/>
      <w:r>
        <w:rPr>
          <w:rFonts w:ascii="Times New Roman" w:hAnsi="Times New Roman"/>
          <w:b w:val="false"/>
          <w:i w:val="false"/>
          <w:color w:val="000000"/>
          <w:sz w:val="28"/>
        </w:rPr>
        <w:t>• История России. 1914 - 1945 годы: 10 класс: базовый уровень: учебник 10 класс/ Шубин А.В., Мягков М.Ю., Никифоров Ю.А. и др.; под общей редакцией Мединского В.Р. Акционерное общество «Издательство «Просвещение»</w:t>
      </w:r>
      <w:bookmarkEnd w:id="23"/>
      <w:r>
        <w:rPr>
          <w:sz w:val="28"/>
        </w:rPr>
        <w:br/>
      </w:r>
      <w:bookmarkStart w:name="0ec03d33-8ed4-4788-81b8-0b9d9a2c1e9f" w:id="24"/>
      <w:r>
        <w:rPr>
          <w:rFonts w:ascii="Times New Roman" w:hAnsi="Times New Roman"/>
          <w:b w:val="false"/>
          <w:i w:val="false"/>
          <w:color w:val="000000"/>
          <w:sz w:val="28"/>
        </w:rPr>
        <w:t xml:space="preserve"> • История России. 1946 год - начало XXI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bookmarkEnd w:id="24"/>
      <w:r>
        <w:rPr>
          <w:sz w:val="28"/>
        </w:rPr>
        <w:br/>
      </w:r>
      <w:bookmarkStart w:name="0ec03d33-8ed4-4788-81b8-0b9d9a2c1e9f" w:id="25"/>
      <w:r>
        <w:rPr>
          <w:rFonts w:ascii="Times New Roman" w:hAnsi="Times New Roman"/>
          <w:b w:val="false"/>
          <w:i w:val="false"/>
          <w:color w:val="000000"/>
          <w:sz w:val="28"/>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bookmarkEnd w:id="25"/>
      <w:r>
        <w:rPr>
          <w:sz w:val="28"/>
        </w:rPr>
        <w:br/>
      </w:r>
      <w:bookmarkStart w:name="0ec03d33-8ed4-4788-81b8-0b9d9a2c1e9f" w:id="26"/>
      <w:r>
        <w:rPr>
          <w:rFonts w:ascii="Times New Roman" w:hAnsi="Times New Roman"/>
          <w:b w:val="false"/>
          <w:i w:val="false"/>
          <w:color w:val="000000"/>
          <w:sz w:val="28"/>
        </w:rPr>
        <w:t xml:space="preserve"> • История. Всеобщая история. 1945 год - начало XXI века: 11 класс: базовый уровень: учебник; 1-е издание 11 класс/ Мединский В.Р., Чубарьян А.О., Акционерное общество «Издательство «Просвещение»</w:t>
      </w:r>
      <w:bookmarkEnd w:id="26"/>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a533c747-85bf-4629-95ae-536468e95f06" w:id="27"/>
      <w:r>
        <w:rPr>
          <w:rFonts w:ascii="Times New Roman" w:hAnsi="Times New Roman"/>
          <w:b w:val="false"/>
          <w:i w:val="false"/>
          <w:color w:val="000000"/>
          <w:sz w:val="28"/>
        </w:rPr>
        <w:t>Библиотека ЦОК</w:t>
      </w:r>
      <w:bookmarkEnd w:id="27"/>
    </w:p>
    <w:bookmarkStart w:name="block-43962558" w:id="28"/>
    <w:p>
      <w:pPr>
        <w:sectPr>
          <w:pgSz w:w="11906" w:h="16383" w:orient="portrait"/>
        </w:sectPr>
      </w:pPr>
    </w:p>
    <w:bookmarkEnd w:id="28"/>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3f6f6e16" Type="http://schemas.openxmlformats.org/officeDocument/2006/relationships/hyperlink" Id="rId4"/>
    <Relationship TargetMode="External" Target="https://m.edsoo.ru/3f6f6e16" Type="http://schemas.openxmlformats.org/officeDocument/2006/relationships/hyperlink" Id="rId5"/>
    <Relationship TargetMode="External" Target="https://m.edsoo.ru/3f6f6e16" Type="http://schemas.openxmlformats.org/officeDocument/2006/relationships/hyperlink" Id="rId6"/>
    <Relationship TargetMode="External" Target="https://m.edsoo.ru/3f6f6e16" Type="http://schemas.openxmlformats.org/officeDocument/2006/relationships/hyperlink" Id="rId7"/>
    <Relationship TargetMode="External" Target="https://m.edsoo.ru/3f6f6e16" Type="http://schemas.openxmlformats.org/officeDocument/2006/relationships/hyperlink" Id="rId8"/>
    <Relationship TargetMode="External" Target="https://m.edsoo.ru/3f6f6e16" Type="http://schemas.openxmlformats.org/officeDocument/2006/relationships/hyperlink" Id="rId9"/>
    <Relationship TargetMode="External" Target="https://m.edsoo.ru/3f6f6e16" Type="http://schemas.openxmlformats.org/officeDocument/2006/relationships/hyperlink" Id="rId10"/>
    <Relationship TargetMode="External" Target="https://m.edsoo.ru/3f6f6e16" Type="http://schemas.openxmlformats.org/officeDocument/2006/relationships/hyperlink" Id="rId11"/>
    <Relationship TargetMode="External" Target="https://m.edsoo.ru/3f6f6e16" Type="http://schemas.openxmlformats.org/officeDocument/2006/relationships/hyperlink" Id="rId12"/>
    <Relationship TargetMode="External" Target="https://m.edsoo.ru/3f6f6e16" Type="http://schemas.openxmlformats.org/officeDocument/2006/relationships/hyperlink" Id="rId13"/>
    <Relationship TargetMode="External" Target="https://m.edsoo.ru/3f6f6e16" Type="http://schemas.openxmlformats.org/officeDocument/2006/relationships/hyperlink" Id="rId14"/>
    <Relationship TargetMode="External" Target="https://m.edsoo.ru/3f6f6e16" Type="http://schemas.openxmlformats.org/officeDocument/2006/relationships/hyperlink" Id="rId15"/>
    <Relationship TargetMode="External" Target="https://m.edsoo.ru/3f6f6e16" Type="http://schemas.openxmlformats.org/officeDocument/2006/relationships/hyperlink" Id="rId16"/>
    <Relationship TargetMode="External" Target="https://m.edsoo.ru/3f6f6e16" Type="http://schemas.openxmlformats.org/officeDocument/2006/relationships/hyperlink" Id="rId17"/>
    <Relationship TargetMode="External" Target="https://m.edsoo.ru/3f6f6e16" Type="http://schemas.openxmlformats.org/officeDocument/2006/relationships/hyperlink" Id="rId18"/>
    <Relationship TargetMode="External" Target="https://m.edsoo.ru/3f6f6e16" Type="http://schemas.openxmlformats.org/officeDocument/2006/relationships/hyperlink" Id="rId19"/>
    <Relationship TargetMode="External" Target="https://m.edsoo.ru/3f6f6e16" Type="http://schemas.openxmlformats.org/officeDocument/2006/relationships/hyperlink" Id="rId20"/>
    <Relationship TargetMode="External" Target="https://m.edsoo.ru/3f6f6e16" Type="http://schemas.openxmlformats.org/officeDocument/2006/relationships/hyperlink" Id="rId21"/>
    <Relationship TargetMode="External" Target="https://m.edsoo.ru/3f6f6e16" Type="http://schemas.openxmlformats.org/officeDocument/2006/relationships/hyperlink" Id="rId22"/>
    <Relationship TargetMode="External" Target="https://m.edsoo.ru/3f6f6e16" Type="http://schemas.openxmlformats.org/officeDocument/2006/relationships/hyperlink" Id="rId23"/>
    <Relationship TargetMode="External" Target="https://m.edsoo.ru/3f6f6e16" Type="http://schemas.openxmlformats.org/officeDocument/2006/relationships/hyperlink" Id="rId24"/>
    <Relationship TargetMode="External" Target="https://m.edsoo.ru/3f6f6e16" Type="http://schemas.openxmlformats.org/officeDocument/2006/relationships/hyperlink" Id="rId25"/>
    <Relationship TargetMode="External" Target="https://m.edsoo.ru/3f6f6e16" Type="http://schemas.openxmlformats.org/officeDocument/2006/relationships/hyperlink" Id="rId26"/>
    <Relationship TargetMode="External" Target="https://m.edsoo.ru/3f6f6e16" Type="http://schemas.openxmlformats.org/officeDocument/2006/relationships/hyperlink" Id="rId27"/>
    <Relationship TargetMode="External" Target="https://m.edsoo.ru/3f6f6e16" Type="http://schemas.openxmlformats.org/officeDocument/2006/relationships/hyperlink" Id="rId28"/>
    <Relationship TargetMode="External" Target="https://m.edsoo.ru/3f6f6e16" Type="http://schemas.openxmlformats.org/officeDocument/2006/relationships/hyperlink" Id="rId29"/>
    <Relationship TargetMode="External" Target="https://m.edsoo.ru/3f6f6e16" Type="http://schemas.openxmlformats.org/officeDocument/2006/relationships/hyperlink" Id="rId30"/>
    <Relationship TargetMode="External" Target="https://m.edsoo.ru/3f6f6e16" Type="http://schemas.openxmlformats.org/officeDocument/2006/relationships/hyperlink" Id="rId31"/>
    <Relationship TargetMode="External" Target="https://m.edsoo.ru/3f6f6e16" Type="http://schemas.openxmlformats.org/officeDocument/2006/relationships/hyperlink" Id="rId32"/>
    <Relationship TargetMode="External" Target="https://m.edsoo.ru/3f6f6e16" Type="http://schemas.openxmlformats.org/officeDocument/2006/relationships/hyperlink" Id="rId33"/>
    <Relationship TargetMode="External" Target="https://m.edsoo.ru/3f6f6e16" Type="http://schemas.openxmlformats.org/officeDocument/2006/relationships/hyperlink" Id="rId34"/>
    <Relationship TargetMode="External" Target="https://m.edsoo.ru/3f6f6e16" Type="http://schemas.openxmlformats.org/officeDocument/2006/relationships/hyperlink" Id="rId35"/>
    <Relationship TargetMode="External" Target="https://m.edsoo.ru/3f6f6e16" Type="http://schemas.openxmlformats.org/officeDocument/2006/relationships/hyperlink" Id="rId36"/>
    <Relationship TargetMode="External" Target="https://m.edsoo.ru/3f6f6e16" Type="http://schemas.openxmlformats.org/officeDocument/2006/relationships/hyperlink" Id="rId37"/>
    <Relationship TargetMode="External" Target="https://m.edsoo.ru/3f6f6e16" Type="http://schemas.openxmlformats.org/officeDocument/2006/relationships/hyperlink" Id="rId38"/>
    <Relationship TargetMode="External" Target="https://m.edsoo.ru/3f6f6e16" Type="http://schemas.openxmlformats.org/officeDocument/2006/relationships/hyperlink" Id="rId39"/>
    <Relationship TargetMode="External" Target="https://m.edsoo.ru/38e9087b" Type="http://schemas.openxmlformats.org/officeDocument/2006/relationships/hyperlink" Id="rId40"/>
    <Relationship TargetMode="External" Target="https://m.edsoo.ru/38e9087b" Type="http://schemas.openxmlformats.org/officeDocument/2006/relationships/hyperlink" Id="rId41"/>
    <Relationship TargetMode="External" Target="https://m.edsoo.ru/38e9087b" Type="http://schemas.openxmlformats.org/officeDocument/2006/relationships/hyperlink" Id="rId42"/>
    <Relationship TargetMode="External" Target="https://m.edsoo.ru/38e9087b" Type="http://schemas.openxmlformats.org/officeDocument/2006/relationships/hyperlink" Id="rId43"/>
    <Relationship TargetMode="External" Target="https://m.edsoo.ru/38e9087b" Type="http://schemas.openxmlformats.org/officeDocument/2006/relationships/hyperlink" Id="rId44"/>
    <Relationship TargetMode="External" Target="https://m.edsoo.ru/38e9087b" Type="http://schemas.openxmlformats.org/officeDocument/2006/relationships/hyperlink" Id="rId45"/>
    <Relationship TargetMode="External" Target="https://m.edsoo.ru/38e9087b" Type="http://schemas.openxmlformats.org/officeDocument/2006/relationships/hyperlink" Id="rId46"/>
    <Relationship TargetMode="External" Target="https://m.edsoo.ru/38e9087b" Type="http://schemas.openxmlformats.org/officeDocument/2006/relationships/hyperlink" Id="rId47"/>
    <Relationship TargetMode="External" Target="https://m.edsoo.ru/38e9087b" Type="http://schemas.openxmlformats.org/officeDocument/2006/relationships/hyperlink" Id="rId48"/>
    <Relationship TargetMode="External" Target="https://m.edsoo.ru/38e9087b" Type="http://schemas.openxmlformats.org/officeDocument/2006/relationships/hyperlink" Id="rId49"/>
    <Relationship TargetMode="External" Target="https://m.edsoo.ru/38e9087b" Type="http://schemas.openxmlformats.org/officeDocument/2006/relationships/hyperlink" Id="rId50"/>
    <Relationship TargetMode="External" Target="https://m.edsoo.ru/38e9087b" Type="http://schemas.openxmlformats.org/officeDocument/2006/relationships/hyperlink" Id="rId51"/>
    <Relationship TargetMode="External" Target="https://m.edsoo.ru/38e9087b" Type="http://schemas.openxmlformats.org/officeDocument/2006/relationships/hyperlink" Id="rId52"/>
    <Relationship TargetMode="External" Target="https://m.edsoo.ru/38e9087b" Type="http://schemas.openxmlformats.org/officeDocument/2006/relationships/hyperlink" Id="rId53"/>
    <Relationship TargetMode="External" Target="https://m.edsoo.ru/38e9087b" Type="http://schemas.openxmlformats.org/officeDocument/2006/relationships/hyperlink" Id="rId54"/>
    <Relationship TargetMode="External" Target="https://m.edsoo.ru/38e9087b" Type="http://schemas.openxmlformats.org/officeDocument/2006/relationships/hyperlink" Id="rId55"/>
    <Relationship TargetMode="External" Target="https://m.edsoo.ru/38e9087b" Type="http://schemas.openxmlformats.org/officeDocument/2006/relationships/hyperlink" Id="rId56"/>
    <Relationship TargetMode="External" Target="https://m.edsoo.ru/38e9087b" Type="http://schemas.openxmlformats.org/officeDocument/2006/relationships/hyperlink" Id="rId57"/>
    <Relationship TargetMode="External" Target="https://m.edsoo.ru/38e9087b" Type="http://schemas.openxmlformats.org/officeDocument/2006/relationships/hyperlink" Id="rId58"/>
    <Relationship TargetMode="External" Target="https://m.edsoo.ru/38e9087b" Type="http://schemas.openxmlformats.org/officeDocument/2006/relationships/hyperlink" Id="rId59"/>
    <Relationship TargetMode="External" Target="https://m.edsoo.ru/38e9087b" Type="http://schemas.openxmlformats.org/officeDocument/2006/relationships/hyperlink" Id="rId60"/>
    <Relationship TargetMode="External" Target="https://m.edsoo.ru/38e9087b" Type="http://schemas.openxmlformats.org/officeDocument/2006/relationships/hyperlink" Id="rId61"/>
    <Relationship TargetMode="External" Target="https://m.edsoo.ru/38e9087b" Type="http://schemas.openxmlformats.org/officeDocument/2006/relationships/hyperlink" Id="rId62"/>
    <Relationship TargetMode="External" Target="https://m.edsoo.ru/38e9087b" Type="http://schemas.openxmlformats.org/officeDocument/2006/relationships/hyperlink" Id="rId63"/>
    <Relationship TargetMode="External" Target="https://m.edsoo.ru/38e9087b" Type="http://schemas.openxmlformats.org/officeDocument/2006/relationships/hyperlink" Id="rId64"/>
    <Relationship TargetMode="External" Target="https://m.edsoo.ru/72adbc56" Type="http://schemas.openxmlformats.org/officeDocument/2006/relationships/hyperlink" Id="rId65"/>
    <Relationship TargetMode="External" Target="https://m.edsoo.ru/fd2cf918" Type="http://schemas.openxmlformats.org/officeDocument/2006/relationships/hyperlink" Id="rId66"/>
    <Relationship TargetMode="External" Target="https://m.edsoo.ru/d94f9476" Type="http://schemas.openxmlformats.org/officeDocument/2006/relationships/hyperlink" Id="rId67"/>
    <Relationship TargetMode="External" Target="https://m.edsoo.ru/0fee764e" Type="http://schemas.openxmlformats.org/officeDocument/2006/relationships/hyperlink" Id="rId68"/>
    <Relationship TargetMode="External" Target="https://m.edsoo.ru/12a995b4" Type="http://schemas.openxmlformats.org/officeDocument/2006/relationships/hyperlink" Id="rId69"/>
    <Relationship TargetMode="External" Target="https://m.edsoo.ru/065bc98a" Type="http://schemas.openxmlformats.org/officeDocument/2006/relationships/hyperlink" Id="rId70"/>
    <Relationship TargetMode="External" Target="https://m.edsoo.ru/b58c5429" Type="http://schemas.openxmlformats.org/officeDocument/2006/relationships/hyperlink" Id="rId71"/>
    <Relationship TargetMode="External" Target="https://m.edsoo.ru/ebed881b" Type="http://schemas.openxmlformats.org/officeDocument/2006/relationships/hyperlink" Id="rId72"/>
    <Relationship TargetMode="External" Target="https://m.edsoo.ru/15c39e49" Type="http://schemas.openxmlformats.org/officeDocument/2006/relationships/hyperlink" Id="rId73"/>
    <Relationship TargetMode="External" Target="https://m.edsoo.ru/aa8065a2" Type="http://schemas.openxmlformats.org/officeDocument/2006/relationships/hyperlink" Id="rId74"/>
    <Relationship TargetMode="External" Target="https://m.edsoo.ru/45676655" Type="http://schemas.openxmlformats.org/officeDocument/2006/relationships/hyperlink" Id="rId75"/>
    <Relationship TargetMode="External" Target="https://m.edsoo.ru/99fe1447" Type="http://schemas.openxmlformats.org/officeDocument/2006/relationships/hyperlink" Id="rId76"/>
    <Relationship TargetMode="External" Target="https://m.edsoo.ru/46c1623d" Type="http://schemas.openxmlformats.org/officeDocument/2006/relationships/hyperlink" Id="rId77"/>
    <Relationship TargetMode="External" Target="https://m.edsoo.ru/97ef3080" Type="http://schemas.openxmlformats.org/officeDocument/2006/relationships/hyperlink" Id="rId78"/>
    <Relationship TargetMode="External" Target="https://m.edsoo.ru/5287340e" Type="http://schemas.openxmlformats.org/officeDocument/2006/relationships/hyperlink" Id="rId79"/>
    <Relationship TargetMode="External" Target="https://m.edsoo.ru/6a1c6519" Type="http://schemas.openxmlformats.org/officeDocument/2006/relationships/hyperlink" Id="rId80"/>
    <Relationship TargetMode="External" Target="https://m.edsoo.ru/647a76d5" Type="http://schemas.openxmlformats.org/officeDocument/2006/relationships/hyperlink" Id="rId81"/>
    <Relationship TargetMode="External" Target="https://m.edsoo.ru/3aa5363f" Type="http://schemas.openxmlformats.org/officeDocument/2006/relationships/hyperlink" Id="rId82"/>
    <Relationship TargetMode="External" Target="https://m.edsoo.ru/40a4e3d6" Type="http://schemas.openxmlformats.org/officeDocument/2006/relationships/hyperlink" Id="rId83"/>
    <Relationship TargetMode="External" Target="https://m.edsoo.ru/3f4a874e" Type="http://schemas.openxmlformats.org/officeDocument/2006/relationships/hyperlink" Id="rId84"/>
    <Relationship TargetMode="External" Target="https://m.edsoo.ru/c1c9736e" Type="http://schemas.openxmlformats.org/officeDocument/2006/relationships/hyperlink" Id="rId85"/>
    <Relationship TargetMode="External" Target="https://m.edsoo.ru/5305231e" Type="http://schemas.openxmlformats.org/officeDocument/2006/relationships/hyperlink" Id="rId86"/>
    <Relationship TargetMode="External" Target="https://m.edsoo.ru/923d8abc" Type="http://schemas.openxmlformats.org/officeDocument/2006/relationships/hyperlink" Id="rId87"/>
    <Relationship TargetMode="External" Target="https://m.edsoo.ru/ff8d61e0" Type="http://schemas.openxmlformats.org/officeDocument/2006/relationships/hyperlink" Id="rId88"/>
    <Relationship TargetMode="External" Target="https://m.edsoo.ru/66c4b511" Type="http://schemas.openxmlformats.org/officeDocument/2006/relationships/hyperlink" Id="rId89"/>
    <Relationship TargetMode="External" Target="https://m.edsoo.ru/efb46d82" Type="http://schemas.openxmlformats.org/officeDocument/2006/relationships/hyperlink" Id="rId90"/>
    <Relationship TargetMode="External" Target="https://m.edsoo.ru/aee35c4d" Type="http://schemas.openxmlformats.org/officeDocument/2006/relationships/hyperlink" Id="rId91"/>
    <Relationship TargetMode="External" Target="https://m.edsoo.ru/ee5d8232" Type="http://schemas.openxmlformats.org/officeDocument/2006/relationships/hyperlink" Id="rId92"/>
    <Relationship TargetMode="External" Target="https://m.edsoo.ru/71c94a0a" Type="http://schemas.openxmlformats.org/officeDocument/2006/relationships/hyperlink" Id="rId93"/>
    <Relationship TargetMode="External" Target="https://m.edsoo.ru/5d948ff7" Type="http://schemas.openxmlformats.org/officeDocument/2006/relationships/hyperlink" Id="rId94"/>
    <Relationship TargetMode="External" Target="https://m.edsoo.ru/dbbc76be" Type="http://schemas.openxmlformats.org/officeDocument/2006/relationships/hyperlink" Id="rId95"/>
    <Relationship TargetMode="External" Target="https://m.edsoo.ru/875534da" Type="http://schemas.openxmlformats.org/officeDocument/2006/relationships/hyperlink" Id="rId96"/>
    <Relationship TargetMode="External" Target="https://m.edsoo.ru/c9b0ebd4" Type="http://schemas.openxmlformats.org/officeDocument/2006/relationships/hyperlink" Id="rId97"/>
    <Relationship TargetMode="External" Target="https://m.edsoo.ru/eb5149ca" Type="http://schemas.openxmlformats.org/officeDocument/2006/relationships/hyperlink" Id="rId98"/>
    <Relationship TargetMode="External" Target="https://m.edsoo.ru/d0b5d65c" Type="http://schemas.openxmlformats.org/officeDocument/2006/relationships/hyperlink" Id="rId99"/>
    <Relationship TargetMode="External" Target="https://m.edsoo.ru/4c5e876c" Type="http://schemas.openxmlformats.org/officeDocument/2006/relationships/hyperlink" Id="rId100"/>
    <Relationship TargetMode="External" Target="https://m.edsoo.ru/ccc51891" Type="http://schemas.openxmlformats.org/officeDocument/2006/relationships/hyperlink" Id="rId101"/>
    <Relationship TargetMode="External" Target="https://m.edsoo.ru/f0ac839f" Type="http://schemas.openxmlformats.org/officeDocument/2006/relationships/hyperlink" Id="rId102"/>
    <Relationship TargetMode="External" Target="https://m.edsoo.ru/4a40eb25" Type="http://schemas.openxmlformats.org/officeDocument/2006/relationships/hyperlink" Id="rId103"/>
    <Relationship TargetMode="External" Target="https://m.edsoo.ru/ee4bc0b5" Type="http://schemas.openxmlformats.org/officeDocument/2006/relationships/hyperlink" Id="rId104"/>
    <Relationship TargetMode="External" Target="https://m.edsoo.ru/8d54520c" Type="http://schemas.openxmlformats.org/officeDocument/2006/relationships/hyperlink" Id="rId105"/>
    <Relationship TargetMode="External" Target="https://m.edsoo.ru/a1068289" Type="http://schemas.openxmlformats.org/officeDocument/2006/relationships/hyperlink" Id="rId106"/>
    <Relationship TargetMode="External" Target="https://m.edsoo.ru/d9b67dc8" Type="http://schemas.openxmlformats.org/officeDocument/2006/relationships/hyperlink" Id="rId107"/>
    <Relationship TargetMode="External" Target="https://m.edsoo.ru/1935e8cf" Type="http://schemas.openxmlformats.org/officeDocument/2006/relationships/hyperlink" Id="rId108"/>
    <Relationship TargetMode="External" Target="https://m.edsoo.ru/12e69951" Type="http://schemas.openxmlformats.org/officeDocument/2006/relationships/hyperlink" Id="rId109"/>
    <Relationship TargetMode="External" Target="https://m.edsoo.ru/317031d3" Type="http://schemas.openxmlformats.org/officeDocument/2006/relationships/hyperlink" Id="rId110"/>
    <Relationship TargetMode="External" Target="https://m.edsoo.ru/23e9aa99" Type="http://schemas.openxmlformats.org/officeDocument/2006/relationships/hyperlink" Id="rId111"/>
    <Relationship TargetMode="External" Target="https://m.edsoo.ru/1e8f0186" Type="http://schemas.openxmlformats.org/officeDocument/2006/relationships/hyperlink" Id="rId112"/>
    <Relationship TargetMode="External" Target="https://m.edsoo.ru/a67ea81d" Type="http://schemas.openxmlformats.org/officeDocument/2006/relationships/hyperlink" Id="rId113"/>
    <Relationship TargetMode="External" Target="https://m.edsoo.ru/bc57fa8e" Type="http://schemas.openxmlformats.org/officeDocument/2006/relationships/hyperlink" Id="rId114"/>
    <Relationship TargetMode="External" Target="https://m.edsoo.ru/7bddf4b9" Type="http://schemas.openxmlformats.org/officeDocument/2006/relationships/hyperlink" Id="rId115"/>
    <Relationship TargetMode="External" Target="https://m.edsoo.ru/71467821" Type="http://schemas.openxmlformats.org/officeDocument/2006/relationships/hyperlink" Id="rId116"/>
    <Relationship TargetMode="External" Target="https://m.edsoo.ru/932fac30" Type="http://schemas.openxmlformats.org/officeDocument/2006/relationships/hyperlink" Id="rId117"/>
    <Relationship TargetMode="External" Target="https://m.edsoo.ru/7e24a0c3" Type="http://schemas.openxmlformats.org/officeDocument/2006/relationships/hyperlink" Id="rId118"/>
    <Relationship TargetMode="External" Target="https://m.edsoo.ru/b01d2dd5" Type="http://schemas.openxmlformats.org/officeDocument/2006/relationships/hyperlink" Id="rId119"/>
    <Relationship TargetMode="External" Target="https://m.edsoo.ru/cb9c9675" Type="http://schemas.openxmlformats.org/officeDocument/2006/relationships/hyperlink" Id="rId120"/>
    <Relationship TargetMode="External" Target="https://m.edsoo.ru/191a2157" Type="http://schemas.openxmlformats.org/officeDocument/2006/relationships/hyperlink" Id="rId121"/>
    <Relationship TargetMode="External" Target="https://m.edsoo.ru/b9c9adff" Type="http://schemas.openxmlformats.org/officeDocument/2006/relationships/hyperlink" Id="rId122"/>
    <Relationship TargetMode="External" Target="https://m.edsoo.ru/967ec97f" Type="http://schemas.openxmlformats.org/officeDocument/2006/relationships/hyperlink" Id="rId123"/>
    <Relationship TargetMode="External" Target="https://m.edsoo.ru/a0a71abd" Type="http://schemas.openxmlformats.org/officeDocument/2006/relationships/hyperlink" Id="rId124"/>
    <Relationship TargetMode="External" Target="https://m.edsoo.ru/cdae8641" Type="http://schemas.openxmlformats.org/officeDocument/2006/relationships/hyperlink" Id="rId125"/>
    <Relationship TargetMode="External" Target="https://m.edsoo.ru/3c65683c" Type="http://schemas.openxmlformats.org/officeDocument/2006/relationships/hyperlink" Id="rId126"/>
    <Relationship TargetMode="External" Target="https://m.edsoo.ru/0ec71bac" Type="http://schemas.openxmlformats.org/officeDocument/2006/relationships/hyperlink" Id="rId127"/>
    <Relationship TargetMode="External" Target="https://m.edsoo.ru/38ed8040" Type="http://schemas.openxmlformats.org/officeDocument/2006/relationships/hyperlink" Id="rId128"/>
    <Relationship TargetMode="External" Target="https://m.edsoo.ru/a08379e1" Type="http://schemas.openxmlformats.org/officeDocument/2006/relationships/hyperlink" Id="rId129"/>
    <Relationship TargetMode="External" Target="https://m.edsoo.ru/f9fafc2b" Type="http://schemas.openxmlformats.org/officeDocument/2006/relationships/hyperlink" Id="rId130"/>
    <Relationship TargetMode="External" Target="https://m.edsoo.ru/c2289528" Type="http://schemas.openxmlformats.org/officeDocument/2006/relationships/hyperlink" Id="rId131"/>
    <Relationship TargetMode="External" Target="https://m.edsoo.ru/e4f4d8eb" Type="http://schemas.openxmlformats.org/officeDocument/2006/relationships/hyperlink" Id="rId132"/>
    <Relationship TargetMode="External" Target="https://m.edsoo.ru/19e1305c" Type="http://schemas.openxmlformats.org/officeDocument/2006/relationships/hyperlink" Id="rId133"/>
    <Relationship TargetMode="External" Target="https://m.edsoo.ru/06ee2be5" Type="http://schemas.openxmlformats.org/officeDocument/2006/relationships/hyperlink" Id="rId134"/>
    <Relationship TargetMode="External" Target="https://m.edsoo.ru/56c4e03e" Type="http://schemas.openxmlformats.org/officeDocument/2006/relationships/hyperlink" Id="rId135"/>
    <Relationship TargetMode="External" Target="https://m.edsoo.ru/fe411e6e" Type="http://schemas.openxmlformats.org/officeDocument/2006/relationships/hyperlink" Id="rId136"/>
    <Relationship TargetMode="External" Target="https://m.edsoo.ru/16f3179f" Type="http://schemas.openxmlformats.org/officeDocument/2006/relationships/hyperlink" Id="rId137"/>
    <Relationship TargetMode="External" Target="https://m.edsoo.ru/53e36beb" Type="http://schemas.openxmlformats.org/officeDocument/2006/relationships/hyperlink" Id="rId138"/>
    <Relationship TargetMode="External" Target="https://m.edsoo.ru/e9711cfe" Type="http://schemas.openxmlformats.org/officeDocument/2006/relationships/hyperlink" Id="rId139"/>
    <Relationship TargetMode="External" Target="https://m.edsoo.ru/4ab92d9f" Type="http://schemas.openxmlformats.org/officeDocument/2006/relationships/hyperlink" Id="rId140"/>
    <Relationship TargetMode="External" Target="https://m.edsoo.ru/674f526d" Type="http://schemas.openxmlformats.org/officeDocument/2006/relationships/hyperlink" Id="rId141"/>
    <Relationship TargetMode="External" Target="https://m.edsoo.ru/32f5176e" Type="http://schemas.openxmlformats.org/officeDocument/2006/relationships/hyperlink" Id="rId142"/>
    <Relationship TargetMode="External" Target="https://m.edsoo.ru/b7bc64b5" Type="http://schemas.openxmlformats.org/officeDocument/2006/relationships/hyperlink" Id="rId143"/>
    <Relationship TargetMode="External" Target="https://m.edsoo.ru/d551212b" Type="http://schemas.openxmlformats.org/officeDocument/2006/relationships/hyperlink" Id="rId144"/>
    <Relationship TargetMode="External" Target="https://m.edsoo.ru/0dadc942" Type="http://schemas.openxmlformats.org/officeDocument/2006/relationships/hyperlink" Id="rId145"/>
    <Relationship TargetMode="External" Target="https://m.edsoo.ru/33ced579" Type="http://schemas.openxmlformats.org/officeDocument/2006/relationships/hyperlink" Id="rId146"/>
    <Relationship TargetMode="External" Target="https://m.edsoo.ru/a1d3bf9d" Type="http://schemas.openxmlformats.org/officeDocument/2006/relationships/hyperlink" Id="rId147"/>
    <Relationship TargetMode="External" Target="https://m.edsoo.ru/b216c35e" Type="http://schemas.openxmlformats.org/officeDocument/2006/relationships/hyperlink" Id="rId148"/>
    <Relationship TargetMode="External" Target="https://m.edsoo.ru/e69e2dad" Type="http://schemas.openxmlformats.org/officeDocument/2006/relationships/hyperlink" Id="rId149"/>
    <Relationship TargetMode="External" Target="https://m.edsoo.ru/972eeb1e" Type="http://schemas.openxmlformats.org/officeDocument/2006/relationships/hyperlink" Id="rId150"/>
    <Relationship TargetMode="External" Target="https://m.edsoo.ru/c068995c" Type="http://schemas.openxmlformats.org/officeDocument/2006/relationships/hyperlink" Id="rId151"/>
    <Relationship TargetMode="External" Target="https://m.edsoo.ru/b8918284" Type="http://schemas.openxmlformats.org/officeDocument/2006/relationships/hyperlink" Id="rId152"/>
    <Relationship TargetMode="External" Target="https://m.edsoo.ru/4c82c666" Type="http://schemas.openxmlformats.org/officeDocument/2006/relationships/hyperlink" Id="rId153"/>
    <Relationship TargetMode="External" Target="https://m.edsoo.ru/77ecde22" Type="http://schemas.openxmlformats.org/officeDocument/2006/relationships/hyperlink" Id="rId154"/>
    <Relationship TargetMode="External" Target="https://m.edsoo.ru/cb3ca697" Type="http://schemas.openxmlformats.org/officeDocument/2006/relationships/hyperlink" Id="rId155"/>
    <Relationship TargetMode="External" Target="https://m.edsoo.ru/2b7cf608" Type="http://schemas.openxmlformats.org/officeDocument/2006/relationships/hyperlink" Id="rId156"/>
    <Relationship TargetMode="External" Target="https://m.edsoo.ru/1f19ff83" Type="http://schemas.openxmlformats.org/officeDocument/2006/relationships/hyperlink" Id="rId157"/>
    <Relationship TargetMode="External" Target="https://m.edsoo.ru/32f4280e" Type="http://schemas.openxmlformats.org/officeDocument/2006/relationships/hyperlink" Id="rId158"/>
    <Relationship TargetMode="External" Target="https://m.edsoo.ru/d42cc648" Type="http://schemas.openxmlformats.org/officeDocument/2006/relationships/hyperlink" Id="rId159"/>
    <Relationship TargetMode="External" Target="https://m.edsoo.ru/893a96ec" Type="http://schemas.openxmlformats.org/officeDocument/2006/relationships/hyperlink" Id="rId160"/>
    <Relationship TargetMode="External" Target="https://m.edsoo.ru/680aa01a" Type="http://schemas.openxmlformats.org/officeDocument/2006/relationships/hyperlink" Id="rId161"/>
    <Relationship TargetMode="External" Target="https://m.edsoo.ru/4d01c9d6" Type="http://schemas.openxmlformats.org/officeDocument/2006/relationships/hyperlink" Id="rId162"/>
    <Relationship TargetMode="External" Target="https://m.edsoo.ru/baa01f68" Type="http://schemas.openxmlformats.org/officeDocument/2006/relationships/hyperlink" Id="rId163"/>
    <Relationship TargetMode="External" Target="https://m.edsoo.ru/d4ab0502" Type="http://schemas.openxmlformats.org/officeDocument/2006/relationships/hyperlink" Id="rId164"/>
    <Relationship TargetMode="External" Target="https://m.edsoo.ru/401fd019" Type="http://schemas.openxmlformats.org/officeDocument/2006/relationships/hyperlink" Id="rId165"/>
    <Relationship TargetMode="External" Target="https://m.edsoo.ru/9945020" Type="http://schemas.openxmlformats.org/officeDocument/2006/relationships/hyperlink" Id="rId166"/>
    <Relationship TargetMode="External" Target="https://m.edsoo.ru/e22377a5" Type="http://schemas.openxmlformats.org/officeDocument/2006/relationships/hyperlink" Id="rId167"/>
    <Relationship TargetMode="External" Target="https://m.edsoo.ru/f1c18452" Type="http://schemas.openxmlformats.org/officeDocument/2006/relationships/hyperlink" Id="rId168"/>
    <Relationship TargetMode="External" Target="https://m.edsoo.ru/7b90b13c" Type="http://schemas.openxmlformats.org/officeDocument/2006/relationships/hyperlink" Id="rId169"/>
    <Relationship TargetMode="External" Target="https://m.edsoo.ru/2683253f" Type="http://schemas.openxmlformats.org/officeDocument/2006/relationships/hyperlink" Id="rId170"/>
    <Relationship TargetMode="External" Target="https://m.edsoo.ru/4745856e" Type="http://schemas.openxmlformats.org/officeDocument/2006/relationships/hyperlink" Id="rId171"/>
    <Relationship TargetMode="External" Target="https://m.edsoo.ru/ee81d896" Type="http://schemas.openxmlformats.org/officeDocument/2006/relationships/hyperlink" Id="rId172"/>
    <Relationship TargetMode="External" Target="https://m.edsoo.ru/887e20c5" Type="http://schemas.openxmlformats.org/officeDocument/2006/relationships/hyperlink" Id="rId173"/>
    <Relationship TargetMode="External" Target="https://m.edsoo.ru/e816bdfa" Type="http://schemas.openxmlformats.org/officeDocument/2006/relationships/hyperlink" Id="rId174"/>
    <Relationship TargetMode="External" Target="https://m.edsoo.ru/afaacb3e" Type="http://schemas.openxmlformats.org/officeDocument/2006/relationships/hyperlink" Id="rId175"/>
    <Relationship TargetMode="External" Target="https://m.edsoo.ru/7f706b5d" Type="http://schemas.openxmlformats.org/officeDocument/2006/relationships/hyperlink" Id="rId176"/>
    <Relationship TargetMode="External" Target="https://m.edsoo.ru/5f3f81a7" Type="http://schemas.openxmlformats.org/officeDocument/2006/relationships/hyperlink" Id="rId177"/>
    <Relationship TargetMode="External" Target="https://m.edsoo.ru/ab8dc9ab" Type="http://schemas.openxmlformats.org/officeDocument/2006/relationships/hyperlink" Id="rId178"/>
    <Relationship TargetMode="External" Target="https://m.edsoo.ru/1bd52e1d" Type="http://schemas.openxmlformats.org/officeDocument/2006/relationships/hyperlink" Id="rId179"/>
    <Relationship TargetMode="External" Target="https://m.edsoo.ru/6eb1ace4" Type="http://schemas.openxmlformats.org/officeDocument/2006/relationships/hyperlink" Id="rId180"/>
    <Relationship TargetMode="External" Target="https://m.edsoo.ru/62a514df" Type="http://schemas.openxmlformats.org/officeDocument/2006/relationships/hyperlink" Id="rId181"/>
    <Relationship TargetMode="External" Target="https://m.edsoo.ru/995db6d4" Type="http://schemas.openxmlformats.org/officeDocument/2006/relationships/hyperlink" Id="rId182"/>
    <Relationship TargetMode="External" Target="https://m.edsoo.ru/12afee64" Type="http://schemas.openxmlformats.org/officeDocument/2006/relationships/hyperlink" Id="rId183"/>
    <Relationship TargetMode="External" Target="https://m.edsoo.ru/ca89e397" Type="http://schemas.openxmlformats.org/officeDocument/2006/relationships/hyperlink" Id="rId184"/>
    <Relationship TargetMode="External" Target="https://m.edsoo.ru/9f721f84" Type="http://schemas.openxmlformats.org/officeDocument/2006/relationships/hyperlink" Id="rId185"/>
    <Relationship TargetMode="External" Target="https://m.edsoo.ru/1271863e" Type="http://schemas.openxmlformats.org/officeDocument/2006/relationships/hyperlink" Id="rId186"/>
    <Relationship TargetMode="External" Target="https://m.edsoo.ru/2a452b05" Type="http://schemas.openxmlformats.org/officeDocument/2006/relationships/hyperlink" Id="rId187"/>
    <Relationship TargetMode="External" Target="https://m.edsoo.ru/b0d19c6d" Type="http://schemas.openxmlformats.org/officeDocument/2006/relationships/hyperlink" Id="rId188"/>
    <Relationship TargetMode="External" Target="https://m.edsoo.ru/57d6b846" Type="http://schemas.openxmlformats.org/officeDocument/2006/relationships/hyperlink" Id="rId189"/>
    <Relationship TargetMode="External" Target="https://m.edsoo.ru/9db73a81" Type="http://schemas.openxmlformats.org/officeDocument/2006/relationships/hyperlink" Id="rId190"/>
    <Relationship TargetMode="External" Target="https://m.edsoo.ru/4ab72a9d" Type="http://schemas.openxmlformats.org/officeDocument/2006/relationships/hyperlink" Id="rId191"/>
    <Relationship TargetMode="External" Target="https://m.edsoo.ru/641e2b99" Type="http://schemas.openxmlformats.org/officeDocument/2006/relationships/hyperlink" Id="rId192"/>
    <Relationship TargetMode="External" Target="https://m.edsoo.ru/5aaf2c2c" Type="http://schemas.openxmlformats.org/officeDocument/2006/relationships/hyperlink" Id="rId193"/>
    <Relationship TargetMode="External" Target="https://m.edsoo.ru/8c79855f" Type="http://schemas.openxmlformats.org/officeDocument/2006/relationships/hyperlink" Id="rId194"/>
    <Relationship TargetMode="External" Target="https://m.edsoo.ru/24caceec" Type="http://schemas.openxmlformats.org/officeDocument/2006/relationships/hyperlink" Id="rId195"/>
    <Relationship TargetMode="External" Target="https://m.edsoo.ru/0b44777b" Type="http://schemas.openxmlformats.org/officeDocument/2006/relationships/hyperlink" Id="rId196"/>
    <Relationship TargetMode="External" Target="https://m.edsoo.ru/fabab905" Type="http://schemas.openxmlformats.org/officeDocument/2006/relationships/hyperlink" Id="rId197"/>
    <Relationship TargetMode="External" Target="https://m.edsoo.ru/6da18043" Type="http://schemas.openxmlformats.org/officeDocument/2006/relationships/hyperlink" Id="rId198"/>
    <Relationship TargetMode="External" Target="https://m.edsoo.ru/d4335abe" Type="http://schemas.openxmlformats.org/officeDocument/2006/relationships/hyperlink" Id="rId199"/>
    <Relationship TargetMode="External" Target="https://m.edsoo.ru/474d2bad"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