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96534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Пивцаева И.Б.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700829)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965347" w:id="5"/>
    <w:p>
      <w:pPr>
        <w:sectPr>
          <w:pgSz w:w="11906" w:h="16383" w:orient="portrait"/>
        </w:sectPr>
      </w:pPr>
    </w:p>
    <w:bookmarkEnd w:id="5"/>
    <w:bookmarkEnd w:id="0"/>
    <w:bookmarkStart w:name="block-496535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4965352" w:id="7"/>
    <w:p>
      <w:pPr>
        <w:sectPr>
          <w:pgSz w:w="11906" w:h="16383" w:orient="portrait"/>
        </w:sectPr>
      </w:pPr>
    </w:p>
    <w:bookmarkEnd w:id="7"/>
    <w:bookmarkEnd w:id="6"/>
    <w:bookmarkStart w:name="block-4965353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4965353" w:id="9"/>
    <w:p>
      <w:pPr>
        <w:sectPr>
          <w:pgSz w:w="11906" w:h="16383" w:orient="portrait"/>
        </w:sectPr>
      </w:pPr>
    </w:p>
    <w:bookmarkEnd w:id="9"/>
    <w:bookmarkEnd w:id="8"/>
    <w:bookmarkStart w:name="block-4965348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965348" w:id="11"/>
    <w:p>
      <w:pPr>
        <w:sectPr>
          <w:pgSz w:w="11906" w:h="16383" w:orient="portrait"/>
        </w:sectPr>
      </w:pPr>
    </w:p>
    <w:bookmarkEnd w:id="11"/>
    <w:bookmarkEnd w:id="10"/>
    <w:bookmarkStart w:name="block-496534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965349" w:id="13"/>
    <w:p>
      <w:pPr>
        <w:sectPr>
          <w:pgSz w:w="16383" w:h="11906" w:orient="landscape"/>
        </w:sectPr>
      </w:pPr>
    </w:p>
    <w:bookmarkEnd w:id="13"/>
    <w:bookmarkEnd w:id="12"/>
    <w:bookmarkStart w:name="block-496535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19"/>
        <w:gridCol w:w="3227"/>
        <w:gridCol w:w="1079"/>
        <w:gridCol w:w="2059"/>
        <w:gridCol w:w="2210"/>
        <w:gridCol w:w="1700"/>
        <w:gridCol w:w="2700"/>
      </w:tblGrid>
      <w:tr>
        <w:trPr>
          <w:trHeight w:val="525" w:hRule="atLeast"/>
          <w:trHeight w:val="144" w:hRule="atLeast"/>
        </w:trPr>
        <w:tc>
          <w:tcPr>
            <w:tcW w:w="4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 и графика. Орфография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 и словообразование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 и фразеология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и синтаксис. Строение текста 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201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965351" w:id="15"/>
    <w:p>
      <w:pPr>
        <w:sectPr>
          <w:pgSz w:w="16383" w:h="11906" w:orient="landscape"/>
        </w:sectPr>
      </w:pPr>
    </w:p>
    <w:bookmarkEnd w:id="15"/>
    <w:bookmarkEnd w:id="14"/>
    <w:bookmarkStart w:name="block-496535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язык, 8 класс/ Бархударов С.Г., Крючков С.Е., Максимов Л.Ю.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Теория, 5-9 класс/ Бабайцева В.В., Чеснокова Л.Д.,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c2dd4fa8-f842-4d21-bd2f-ab02297e213a" w:id="20"/>
      <w:r>
        <w:rPr>
          <w:rFonts w:ascii="Times New Roman" w:hAnsi="Times New Roman"/>
          <w:b w:val="false"/>
          <w:i w:val="false"/>
          <w:color w:val="000000"/>
          <w:sz w:val="28"/>
        </w:rPr>
        <w:t>Бондаренко М. А.</w:t>
      </w:r>
      <w:bookmarkEnd w:id="20"/>
      <w:r>
        <w:rPr>
          <w:sz w:val="28"/>
        </w:rPr>
        <w:br/>
      </w:r>
      <w:bookmarkStart w:name="c2dd4fa8-f842-4d21-bd2f-ab02297e213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Русский язык. Примерная рабочая программа и поурочные</w:t>
      </w:r>
      <w:bookmarkEnd w:id="21"/>
      <w:r>
        <w:rPr>
          <w:sz w:val="28"/>
        </w:rPr>
        <w:br/>
      </w:r>
      <w:bookmarkStart w:name="c2dd4fa8-f842-4d21-bd2f-ab02297e213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разработки. 8 класс : учеб. пособие для общеобразоват.</w:t>
      </w:r>
      <w:bookmarkEnd w:id="22"/>
      <w:r>
        <w:rPr>
          <w:sz w:val="28"/>
        </w:rPr>
        <w:br/>
      </w:r>
      <w:bookmarkStart w:name="c2dd4fa8-f842-4d21-bd2f-ab02297e213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организаций / М. А. Бондаренко. — М. : Просвещение, 2021. —</w:t>
      </w:r>
      <w:bookmarkEnd w:id="23"/>
      <w:r>
        <w:rPr>
          <w:sz w:val="28"/>
        </w:rPr>
        <w:br/>
      </w:r>
      <w:bookmarkStart w:name="c2dd4fa8-f842-4d21-bd2f-ab02297e213a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304 с. — ISBN 978-5-09-076257-1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2d4c3c66-d366-42e3-b15b-0c9c08083ebc" w:id="25"/>
      <w:r>
        <w:rPr>
          <w:rFonts w:ascii="Times New Roman" w:hAnsi="Times New Roman"/>
          <w:b w:val="false"/>
          <w:i w:val="false"/>
          <w:color w:val="000000"/>
          <w:sz w:val="28"/>
        </w:rPr>
        <w:t>http://www.edu.ru – Образовательный портал</w:t>
      </w:r>
      <w:bookmarkEnd w:id="25"/>
      <w:r>
        <w:rPr>
          <w:sz w:val="28"/>
        </w:rPr>
        <w:br/>
      </w:r>
      <w:bookmarkStart w:name="2d4c3c66-d366-42e3-b15b-0c9c08083ebc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«Российской образование»</w:t>
      </w:r>
      <w:bookmarkEnd w:id="26"/>
      <w:r>
        <w:rPr>
          <w:sz w:val="28"/>
        </w:rPr>
        <w:br/>
      </w:r>
      <w:r>
        <w:rPr>
          <w:sz w:val="28"/>
        </w:rPr>
        <w:br/>
      </w:r>
      <w:bookmarkStart w:name="2d4c3c66-d366-42e3-b15b-0c9c08083ebc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Обучающие сетевые олимпиады – http://www.ozo.rcsz.ru</w:t>
      </w:r>
      <w:bookmarkEnd w:id="27"/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name="2d4c3c66-d366-42e3-b15b-0c9c08083ebc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http://www.ict.edu.ru – специализированный портал «Информационно-коммуникационные технологии в образовании</w:t>
      </w:r>
      <w:bookmarkEnd w:id="28"/>
      <w:r>
        <w:rPr>
          <w:sz w:val="28"/>
        </w:rPr>
        <w:br/>
      </w:r>
      <w:r>
        <w:rPr>
          <w:sz w:val="28"/>
        </w:rPr>
        <w:br/>
      </w:r>
      <w:bookmarkStart w:name="2d4c3c66-d366-42e3-b15b-0c9c08083ebc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https://nsportal.ru/shkola/russkiy-yazyk</w:t>
      </w:r>
      <w:bookmarkEnd w:id="29"/>
      <w:r>
        <w:rPr>
          <w:sz w:val="28"/>
        </w:rPr>
        <w:br/>
      </w:r>
      <w:r>
        <w:rPr>
          <w:sz w:val="28"/>
        </w:rPr>
        <w:br/>
      </w:r>
      <w:bookmarkStart w:name="2d4c3c66-d366-42e3-b15b-0c9c08083ebc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http://www.school russia.prosv.ru/in</w:t>
      </w:r>
      <w:bookmarkEnd w:id="30"/>
      <w:r>
        <w:rPr>
          <w:sz w:val="28"/>
        </w:rPr>
        <w:br/>
      </w:r>
      <w:bookmarkStart w:name="2d4c3c66-d366-42e3-b15b-0c9c08083ebc" w:id="31"/>
      <w:bookmarkEnd w:id="3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965350" w:id="32"/>
    <w:p>
      <w:pPr>
        <w:sectPr>
          <w:pgSz w:w="11906" w:h="16383" w:orient="portrait"/>
        </w:sectPr>
      </w:pPr>
    </w:p>
    <w:bookmarkEnd w:id="32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686" Type="http://schemas.openxmlformats.org/officeDocument/2006/relationships/hyperlink" Id="rId439"/>
    <Relationship TargetMode="External" Target="https://m.edsoo.ru/fba9882a" Type="http://schemas.openxmlformats.org/officeDocument/2006/relationships/hyperlink" Id="rId440"/>
    <Relationship TargetMode="External" Target="https://m.edsoo.ru/fba98c3a" Type="http://schemas.openxmlformats.org/officeDocument/2006/relationships/hyperlink" Id="rId441"/>
    <Relationship TargetMode="External" Target="https://m.edsoo.ru/fba98e2e" Type="http://schemas.openxmlformats.org/officeDocument/2006/relationships/hyperlink" Id="rId442"/>
    <Relationship TargetMode="External" Target="https://m.edsoo.ru/fba98686" Type="http://schemas.openxmlformats.org/officeDocument/2006/relationships/hyperlink" Id="rId443"/>
    <Relationship TargetMode="External" Target="https://m.edsoo.ru/fba99270" Type="http://schemas.openxmlformats.org/officeDocument/2006/relationships/hyperlink" Id="rId444"/>
    <Relationship TargetMode="External" Target="https://m.edsoo.ru/fba98686" Type="http://schemas.openxmlformats.org/officeDocument/2006/relationships/hyperlink" Id="rId445"/>
    <Relationship TargetMode="External" Target="https://m.edsoo.ru/fba98686" Type="http://schemas.openxmlformats.org/officeDocument/2006/relationships/hyperlink" Id="rId446"/>
    <Relationship TargetMode="External" Target="https://m.edsoo.ru/fba98686" Type="http://schemas.openxmlformats.org/officeDocument/2006/relationships/hyperlink" Id="rId447"/>
    <Relationship TargetMode="External" Target="https://m.edsoo.ru/fba98686" Type="http://schemas.openxmlformats.org/officeDocument/2006/relationships/hyperlink" Id="rId448"/>
    <Relationship TargetMode="External" Target="https://m.edsoo.ru/fba98686" Type="http://schemas.openxmlformats.org/officeDocument/2006/relationships/hyperlink" Id="rId449"/>
    <Relationship TargetMode="External" Target="https://m.edsoo.ru/fba99ad6" Type="http://schemas.openxmlformats.org/officeDocument/2006/relationships/hyperlink" Id="rId450"/>
    <Relationship TargetMode="External" Target="https://m.edsoo.ru/fba99f9a" Type="http://schemas.openxmlformats.org/officeDocument/2006/relationships/hyperlink" Id="rId451"/>
    <Relationship TargetMode="External" Target="https://m.edsoo.ru/fba98686" Type="http://schemas.openxmlformats.org/officeDocument/2006/relationships/hyperlink" Id="rId452"/>
    <Relationship TargetMode="External" Target="https://m.edsoo.ru/fba99c0c" Type="http://schemas.openxmlformats.org/officeDocument/2006/relationships/hyperlink" Id="rId453"/>
    <Relationship TargetMode="External" Target="https://m.edsoo.ru/fba98686" Type="http://schemas.openxmlformats.org/officeDocument/2006/relationships/hyperlink" Id="rId454"/>
    <Relationship TargetMode="External" Target="https://m.edsoo.ru/fba98ff0" Type="http://schemas.openxmlformats.org/officeDocument/2006/relationships/hyperlink" Id="rId455"/>
    <Relationship TargetMode="External" Target="https://m.edsoo.ru/fba9a81e" Type="http://schemas.openxmlformats.org/officeDocument/2006/relationships/hyperlink" Id="rId456"/>
    <Relationship TargetMode="External" Target="https://m.edsoo.ru/fba9a9a4" Type="http://schemas.openxmlformats.org/officeDocument/2006/relationships/hyperlink" Id="rId457"/>
    <Relationship TargetMode="External" Target="https://m.edsoo.ru/fba9ab34" Type="http://schemas.openxmlformats.org/officeDocument/2006/relationships/hyperlink" Id="rId458"/>
    <Relationship TargetMode="External" Target="https://m.edsoo.ru/fba9ae72" Type="http://schemas.openxmlformats.org/officeDocument/2006/relationships/hyperlink" Id="rId459"/>
    <Relationship TargetMode="External" Target="https://m.edsoo.ru/fba98686" Type="http://schemas.openxmlformats.org/officeDocument/2006/relationships/hyperlink" Id="rId460"/>
    <Relationship TargetMode="External" Target="https://m.edsoo.ru/fba9b228" Type="http://schemas.openxmlformats.org/officeDocument/2006/relationships/hyperlink" Id="rId461"/>
    <Relationship TargetMode="External" Target="https://m.edsoo.ru/fba98686" Type="http://schemas.openxmlformats.org/officeDocument/2006/relationships/hyperlink" Id="rId462"/>
    <Relationship TargetMode="External" Target="https://m.edsoo.ru/fba9b53e" Type="http://schemas.openxmlformats.org/officeDocument/2006/relationships/hyperlink" Id="rId463"/>
    <Relationship TargetMode="External" Target="https://m.edsoo.ru/fba9b6e2" Type="http://schemas.openxmlformats.org/officeDocument/2006/relationships/hyperlink" Id="rId464"/>
    <Relationship TargetMode="External" Target="https://m.edsoo.ru/fba9b87c" Type="http://schemas.openxmlformats.org/officeDocument/2006/relationships/hyperlink" Id="rId465"/>
    <Relationship TargetMode="External" Target="https://m.edsoo.ru/fba9ba0c" Type="http://schemas.openxmlformats.org/officeDocument/2006/relationships/hyperlink" Id="rId466"/>
    <Relationship TargetMode="External" Target="https://m.edsoo.ru/fba9bb88" Type="http://schemas.openxmlformats.org/officeDocument/2006/relationships/hyperlink" Id="rId467"/>
    <Relationship TargetMode="External" Target="https://m.edsoo.ru/fba9bdae" Type="http://schemas.openxmlformats.org/officeDocument/2006/relationships/hyperlink" Id="rId468"/>
    <Relationship TargetMode="External" Target="https://m.edsoo.ru/fba9bf5c" Type="http://schemas.openxmlformats.org/officeDocument/2006/relationships/hyperlink" Id="rId469"/>
    <Relationship TargetMode="External" Target="https://m.edsoo.ru/fba9c286" Type="http://schemas.openxmlformats.org/officeDocument/2006/relationships/hyperlink" Id="rId470"/>
    <Relationship TargetMode="External" Target="https://m.edsoo.ru/fba98686" Type="http://schemas.openxmlformats.org/officeDocument/2006/relationships/hyperlink" Id="rId471"/>
    <Relationship TargetMode="External" Target="https://m.edsoo.ru/fba98686" Type="http://schemas.openxmlformats.org/officeDocument/2006/relationships/hyperlink" Id="rId472"/>
    <Relationship TargetMode="External" Target="https://m.edsoo.ru/fba9c42a" Type="http://schemas.openxmlformats.org/officeDocument/2006/relationships/hyperlink" Id="rId473"/>
    <Relationship TargetMode="External" Target="https://m.edsoo.ru/fba9c5b0" Type="http://schemas.openxmlformats.org/officeDocument/2006/relationships/hyperlink" Id="rId474"/>
    <Relationship TargetMode="External" Target="https://m.edsoo.ru/fba9c736" Type="http://schemas.openxmlformats.org/officeDocument/2006/relationships/hyperlink" Id="rId475"/>
    <Relationship TargetMode="External" Target="https://m.edsoo.ru/fba9c966" Type="http://schemas.openxmlformats.org/officeDocument/2006/relationships/hyperlink" Id="rId476"/>
    <Relationship TargetMode="External" Target="https://m.edsoo.ru/fba9caec" Type="http://schemas.openxmlformats.org/officeDocument/2006/relationships/hyperlink" Id="rId477"/>
    <Relationship TargetMode="External" Target="https://m.edsoo.ru/fba9d1cc" Type="http://schemas.openxmlformats.org/officeDocument/2006/relationships/hyperlink" Id="rId478"/>
    <Relationship TargetMode="External" Target="https://m.edsoo.ru/fba9d44c" Type="http://schemas.openxmlformats.org/officeDocument/2006/relationships/hyperlink" Id="rId479"/>
    <Relationship TargetMode="External" Target="https://m.edsoo.ru/fba9d564" Type="http://schemas.openxmlformats.org/officeDocument/2006/relationships/hyperlink" Id="rId480"/>
    <Relationship TargetMode="External" Target="https://m.edsoo.ru/fba9d672" Type="http://schemas.openxmlformats.org/officeDocument/2006/relationships/hyperlink" Id="rId481"/>
    <Relationship TargetMode="External" Target="https://m.edsoo.ru/fba9d794" Type="http://schemas.openxmlformats.org/officeDocument/2006/relationships/hyperlink" Id="rId482"/>
    <Relationship TargetMode="External" Target="https://m.edsoo.ru/fba98686" Type="http://schemas.openxmlformats.org/officeDocument/2006/relationships/hyperlink" Id="rId483"/>
    <Relationship TargetMode="External" Target="https://m.edsoo.ru/fba98686" Type="http://schemas.openxmlformats.org/officeDocument/2006/relationships/hyperlink" Id="rId484"/>
    <Relationship TargetMode="External" Target="https://m.edsoo.ru/fba9e068" Type="http://schemas.openxmlformats.org/officeDocument/2006/relationships/hyperlink" Id="rId485"/>
    <Relationship TargetMode="External" Target="https://m.edsoo.ru/fba9e248" Type="http://schemas.openxmlformats.org/officeDocument/2006/relationships/hyperlink" Id="rId486"/>
    <Relationship TargetMode="External" Target="https://m.edsoo.ru/fba9e392" Type="http://schemas.openxmlformats.org/officeDocument/2006/relationships/hyperlink" Id="rId487"/>
    <Relationship TargetMode="External" Target="https://m.edsoo.ru/fba9e4be" Type="http://schemas.openxmlformats.org/officeDocument/2006/relationships/hyperlink" Id="rId488"/>
    <Relationship TargetMode="External" Target="https://m.edsoo.ru/fba9e5cc" Type="http://schemas.openxmlformats.org/officeDocument/2006/relationships/hyperlink" Id="rId489"/>
    <Relationship TargetMode="External" Target="https://m.edsoo.ru/fba98686" Type="http://schemas.openxmlformats.org/officeDocument/2006/relationships/hyperlink" Id="rId490"/>
    <Relationship TargetMode="External" Target="https://m.edsoo.ru/fba9e73e" Type="http://schemas.openxmlformats.org/officeDocument/2006/relationships/hyperlink" Id="rId491"/>
    <Relationship TargetMode="External" Target="https://m.edsoo.ru/fba9ecd4" Type="http://schemas.openxmlformats.org/officeDocument/2006/relationships/hyperlink" Id="rId492"/>
    <Relationship TargetMode="External" Target="https://m.edsoo.ru/fba9e860" Type="http://schemas.openxmlformats.org/officeDocument/2006/relationships/hyperlink" Id="rId493"/>
    <Relationship TargetMode="External" Target="https://m.edsoo.ru/fba98686" Type="http://schemas.openxmlformats.org/officeDocument/2006/relationships/hyperlink" Id="rId494"/>
    <Relationship TargetMode="External" Target="https://m.edsoo.ru/fba9e98c" Type="http://schemas.openxmlformats.org/officeDocument/2006/relationships/hyperlink" Id="rId495"/>
    <Relationship TargetMode="External" Target="https://m.edsoo.ru/fba9edf6" Type="http://schemas.openxmlformats.org/officeDocument/2006/relationships/hyperlink" Id="rId496"/>
    <Relationship TargetMode="External" Target="https://m.edsoo.ru/fba98686" Type="http://schemas.openxmlformats.org/officeDocument/2006/relationships/hyperlink" Id="rId497"/>
    <Relationship TargetMode="External" Target="https://m.edsoo.ru/fba98686" Type="http://schemas.openxmlformats.org/officeDocument/2006/relationships/hyperlink" Id="rId498"/>
    <Relationship TargetMode="External" Target="https://m.edsoo.ru/fba98686" Type="http://schemas.openxmlformats.org/officeDocument/2006/relationships/hyperlink" Id="rId499"/>
    <Relationship TargetMode="External" Target="https://m.edsoo.ru/fba98686" Type="http://schemas.openxmlformats.org/officeDocument/2006/relationships/hyperlink" Id="rId500"/>
    <Relationship TargetMode="External" Target="https://m.edsoo.ru/fba9f1de" Type="http://schemas.openxmlformats.org/officeDocument/2006/relationships/hyperlink" Id="rId501"/>
    <Relationship TargetMode="External" Target="https://m.edsoo.ru/fba98686" Type="http://schemas.openxmlformats.org/officeDocument/2006/relationships/hyperlink" Id="rId502"/>
    <Relationship TargetMode="External" Target="https://m.edsoo.ru/fba9f2f6" Type="http://schemas.openxmlformats.org/officeDocument/2006/relationships/hyperlink" Id="rId503"/>
    <Relationship TargetMode="External" Target="https://m.edsoo.ru/fba9f418" Type="http://schemas.openxmlformats.org/officeDocument/2006/relationships/hyperlink" Id="rId504"/>
    <Relationship TargetMode="External" Target="https://m.edsoo.ru/fba98686" Type="http://schemas.openxmlformats.org/officeDocument/2006/relationships/hyperlink" Id="rId505"/>
    <Relationship TargetMode="External" Target="https://m.edsoo.ru/fba9fc10" Type="http://schemas.openxmlformats.org/officeDocument/2006/relationships/hyperlink" Id="rId506"/>
    <Relationship TargetMode="External" Target="https://m.edsoo.ru/fba98686" Type="http://schemas.openxmlformats.org/officeDocument/2006/relationships/hyperlink" Id="rId507"/>
    <Relationship TargetMode="External" Target="https://m.edsoo.ru/fba9ff30" Type="http://schemas.openxmlformats.org/officeDocument/2006/relationships/hyperlink" Id="rId508"/>
    <Relationship TargetMode="External" Target="https://m.edsoo.ru/fbaa0052" Type="http://schemas.openxmlformats.org/officeDocument/2006/relationships/hyperlink" Id="rId509"/>
    <Relationship TargetMode="External" Target="https://m.edsoo.ru/fbaa035e" Type="http://schemas.openxmlformats.org/officeDocument/2006/relationships/hyperlink" Id="rId510"/>
    <Relationship TargetMode="External" Target="https://m.edsoo.ru/fbaa05a2" Type="http://schemas.openxmlformats.org/officeDocument/2006/relationships/hyperlink" Id="rId511"/>
    <Relationship TargetMode="External" Target="https://m.edsoo.ru/fbaa070a" Type="http://schemas.openxmlformats.org/officeDocument/2006/relationships/hyperlink" Id="rId512"/>
    <Relationship TargetMode="External" Target="https://m.edsoo.ru/fbaa0818" Type="http://schemas.openxmlformats.org/officeDocument/2006/relationships/hyperlink" Id="rId513"/>
    <Relationship TargetMode="External" Target="https://m.edsoo.ru/fbaa0a48" Type="http://schemas.openxmlformats.org/officeDocument/2006/relationships/hyperlink" Id="rId514"/>
    <Relationship TargetMode="External" Target="https://m.edsoo.ru/fba98686" Type="http://schemas.openxmlformats.org/officeDocument/2006/relationships/hyperlink" Id="rId515"/>
    <Relationship TargetMode="External" Target="https://m.edsoo.ru/fbaa0b60" Type="http://schemas.openxmlformats.org/officeDocument/2006/relationships/hyperlink" Id="rId516"/>
    <Relationship TargetMode="External" Target="https://m.edsoo.ru/fbaa0c8c" Type="http://schemas.openxmlformats.org/officeDocument/2006/relationships/hyperlink" Id="rId517"/>
    <Relationship TargetMode="External" Target="https://m.edsoo.ru/fbaa1268" Type="http://schemas.openxmlformats.org/officeDocument/2006/relationships/hyperlink" Id="rId518"/>
    <Relationship TargetMode="External" Target="https://m.edsoo.ru/fba98686" Type="http://schemas.openxmlformats.org/officeDocument/2006/relationships/hyperlink" Id="rId519"/>
    <Relationship TargetMode="External" Target="https://m.edsoo.ru/fbaa13e4" Type="http://schemas.openxmlformats.org/officeDocument/2006/relationships/hyperlink" Id="rId520"/>
    <Relationship TargetMode="External" Target="https://m.edsoo.ru/fbaa154c" Type="http://schemas.openxmlformats.org/officeDocument/2006/relationships/hyperlink" Id="rId521"/>
    <Relationship TargetMode="External" Target="https://m.edsoo.ru/fbaa1664" Type="http://schemas.openxmlformats.org/officeDocument/2006/relationships/hyperlink" Id="rId522"/>
    <Relationship TargetMode="External" Target="https://m.edsoo.ru/fbaa17c2" Type="http://schemas.openxmlformats.org/officeDocument/2006/relationships/hyperlink" Id="rId523"/>
    <Relationship TargetMode="External" Target="https://m.edsoo.ru/fbaa1b82" Type="http://schemas.openxmlformats.org/officeDocument/2006/relationships/hyperlink" Id="rId524"/>
    <Relationship TargetMode="External" Target="https://m.edsoo.ru/fbaa1e84" Type="http://schemas.openxmlformats.org/officeDocument/2006/relationships/hyperlink" Id="rId525"/>
    <Relationship TargetMode="External" Target="https://m.edsoo.ru/fbaa210e" Type="http://schemas.openxmlformats.org/officeDocument/2006/relationships/hyperlink" Id="rId526"/>
    <Relationship TargetMode="External" Target="https://m.edsoo.ru/fbaa223a" Type="http://schemas.openxmlformats.org/officeDocument/2006/relationships/hyperlink" Id="rId527"/>
    <Relationship TargetMode="External" Target="https://m.edsoo.ru/fbaa235c" Type="http://schemas.openxmlformats.org/officeDocument/2006/relationships/hyperlink" Id="rId528"/>
    <Relationship TargetMode="External" Target="https://m.edsoo.ru/fbaa2474" Type="http://schemas.openxmlformats.org/officeDocument/2006/relationships/hyperlink" Id="rId529"/>
    <Relationship TargetMode="External" Target="https://m.edsoo.ru/fba98686" Type="http://schemas.openxmlformats.org/officeDocument/2006/relationships/hyperlink" Id="rId530"/>
    <Relationship TargetMode="External" Target="https://m.edsoo.ru/fbaa2a96" Type="http://schemas.openxmlformats.org/officeDocument/2006/relationships/hyperlink" Id="rId531"/>
    <Relationship TargetMode="External" Target="https://m.edsoo.ru/fba98686" Type="http://schemas.openxmlformats.org/officeDocument/2006/relationships/hyperlink" Id="rId532"/>
    <Relationship TargetMode="External" Target="https://m.edsoo.ru/fba98686" Type="http://schemas.openxmlformats.org/officeDocument/2006/relationships/hyperlink" Id="rId533"/>
    <Relationship TargetMode="External" Target="https://m.edsoo.ru/fba98686" Type="http://schemas.openxmlformats.org/officeDocument/2006/relationships/hyperlink" Id="rId534"/>
    <Relationship TargetMode="External" Target="https://m.edsoo.ru/fbaa26a4" Type="http://schemas.openxmlformats.org/officeDocument/2006/relationships/hyperlink" Id="rId535"/>
    <Relationship TargetMode="External" Target="https://m.edsoo.ru/fbaa2bae" Type="http://schemas.openxmlformats.org/officeDocument/2006/relationships/hyperlink" Id="rId536"/>
    <Relationship TargetMode="External" Target="https://m.edsoo.ru/fbaa2cc6" Type="http://schemas.openxmlformats.org/officeDocument/2006/relationships/hyperlink" Id="rId537"/>
    <Relationship TargetMode="External" Target="https://m.edsoo.ru/fbaa2de8" Type="http://schemas.openxmlformats.org/officeDocument/2006/relationships/hyperlink" Id="rId538"/>
    <Relationship TargetMode="External" Target="https://m.edsoo.ru/fbaa2f00" Type="http://schemas.openxmlformats.org/officeDocument/2006/relationships/hyperlink" Id="rId539"/>
    <Relationship TargetMode="External" Target="https://m.edsoo.ru/fbaa300e" Type="http://schemas.openxmlformats.org/officeDocument/2006/relationships/hyperlink" Id="rId540"/>
    <Relationship TargetMode="External" Target="https://m.edsoo.ru/fbaa3f9a" Type="http://schemas.openxmlformats.org/officeDocument/2006/relationships/hyperlink" Id="rId541"/>
    <Relationship TargetMode="External" Target="https://m.edsoo.ru/fbaa415c" Type="http://schemas.openxmlformats.org/officeDocument/2006/relationships/hyperlink" Id="rId542"/>
    <Relationship TargetMode="External" Target="https://m.edsoo.ru/fbaa4346" Type="http://schemas.openxmlformats.org/officeDocument/2006/relationships/hyperlink" Id="rId543"/>
    <Relationship TargetMode="External" Target="https://m.edsoo.ru/fbaa4472" Type="http://schemas.openxmlformats.org/officeDocument/2006/relationships/hyperlink" Id="rId544"/>
    <Relationship TargetMode="External" Target="https://m.edsoo.ru/fbaa459e" Type="http://schemas.openxmlformats.org/officeDocument/2006/relationships/hyperlink" Id="rId545"/>
    <Relationship TargetMode="External" Target="https://m.edsoo.ru/fbaa47ce" Type="http://schemas.openxmlformats.org/officeDocument/2006/relationships/hyperlink" Id="rId546"/>
    <Relationship TargetMode="External" Target="https://m.edsoo.ru/fbaa48f0" Type="http://schemas.openxmlformats.org/officeDocument/2006/relationships/hyperlink" Id="rId547"/>
    <Relationship TargetMode="External" Target="https://m.edsoo.ru/fbaa51f6" Type="http://schemas.openxmlformats.org/officeDocument/2006/relationships/hyperlink" Id="rId548"/>
    <Relationship TargetMode="External" Target="https://m.edsoo.ru/fbaa4cec" Type="http://schemas.openxmlformats.org/officeDocument/2006/relationships/hyperlink" Id="rId549"/>
    <Relationship TargetMode="External" Target="https://m.edsoo.ru/fbaa4cec" Type="http://schemas.openxmlformats.org/officeDocument/2006/relationships/hyperlink" Id="rId550"/>
    <Relationship TargetMode="External" Target="https://m.edsoo.ru/fbaa4f30" Type="http://schemas.openxmlformats.org/officeDocument/2006/relationships/hyperlink" Id="rId551"/>
    <Relationship TargetMode="External" Target="https://m.edsoo.ru/fbaa5430" Type="http://schemas.openxmlformats.org/officeDocument/2006/relationships/hyperlink" Id="rId552"/>
    <Relationship TargetMode="External" Target="https://m.edsoo.ru/fbaa558e" Type="http://schemas.openxmlformats.org/officeDocument/2006/relationships/hyperlink" Id="rId553"/>
    <Relationship TargetMode="External" Target="https://m.edsoo.ru/fbaa57e6" Type="http://schemas.openxmlformats.org/officeDocument/2006/relationships/hyperlink" Id="rId554"/>
    <Relationship TargetMode="External" Target="https://m.edsoo.ru/fbaa5b42" Type="http://schemas.openxmlformats.org/officeDocument/2006/relationships/hyperlink" Id="rId555"/>
    <Relationship TargetMode="External" Target="https://m.edsoo.ru/fbaa5c96" Type="http://schemas.openxmlformats.org/officeDocument/2006/relationships/hyperlink" Id="rId556"/>
    <Relationship TargetMode="External" Target="https://m.edsoo.ru/fbaa782a" Type="http://schemas.openxmlformats.org/officeDocument/2006/relationships/hyperlink" Id="rId557"/>
    <Relationship TargetMode="External" Target="https://m.edsoo.ru/fbaa5dae" Type="http://schemas.openxmlformats.org/officeDocument/2006/relationships/hyperlink" Id="rId558"/>
    <Relationship TargetMode="External" Target="https://m.edsoo.ru/fbaa610a" Type="http://schemas.openxmlformats.org/officeDocument/2006/relationships/hyperlink" Id="rId559"/>
    <Relationship TargetMode="External" Target="https://m.edsoo.ru/fbaa63bc" Type="http://schemas.openxmlformats.org/officeDocument/2006/relationships/hyperlink" Id="rId560"/>
    <Relationship TargetMode="External" Target="https://m.edsoo.ru/fbaa69a2" Type="http://schemas.openxmlformats.org/officeDocument/2006/relationships/hyperlink" Id="rId561"/>
    <Relationship TargetMode="External" Target="https://m.edsoo.ru/fbaa6d12" Type="http://schemas.openxmlformats.org/officeDocument/2006/relationships/hyperlink" Id="rId562"/>
    <Relationship TargetMode="External" Target="https://m.edsoo.ru/fbaa71b8" Type="http://schemas.openxmlformats.org/officeDocument/2006/relationships/hyperlink" Id="rId563"/>
    <Relationship TargetMode="External" Target="https://m.edsoo.ru/fbaa64d4" Type="http://schemas.openxmlformats.org/officeDocument/2006/relationships/hyperlink" Id="rId564"/>
    <Relationship TargetMode="External" Target="https://m.edsoo.ru/fbaa6b46" Type="http://schemas.openxmlformats.org/officeDocument/2006/relationships/hyperlink" Id="rId565"/>
    <Relationship TargetMode="External" Target="https://m.edsoo.ru/fbaa738e" Type="http://schemas.openxmlformats.org/officeDocument/2006/relationships/hyperlink" Id="rId566"/>
    <Relationship TargetMode="External" Target="https://m.edsoo.ru/fbaa750a" Type="http://schemas.openxmlformats.org/officeDocument/2006/relationships/hyperlink" Id="rId567"/>
    <Relationship TargetMode="External" Target="https://m.edsoo.ru/fbaa76a4" Type="http://schemas.openxmlformats.org/officeDocument/2006/relationships/hyperlink" Id="rId568"/>
    <Relationship TargetMode="External" Target="https://m.edsoo.ru/fbaa90e4" Type="http://schemas.openxmlformats.org/officeDocument/2006/relationships/hyperlink" Id="rId569"/>
    <Relationship TargetMode="External" Target="https://m.edsoo.ru/fbaa7b5e" Type="http://schemas.openxmlformats.org/officeDocument/2006/relationships/hyperlink" Id="rId570"/>
    <Relationship TargetMode="External" Target="https://m.edsoo.ru/fbaa7d16" Type="http://schemas.openxmlformats.org/officeDocument/2006/relationships/hyperlink" Id="rId571"/>
    <Relationship TargetMode="External" Target="https://m.edsoo.ru/fbaa7ea6" Type="http://schemas.openxmlformats.org/officeDocument/2006/relationships/hyperlink" Id="rId572"/>
    <Relationship TargetMode="External" Target="https://m.edsoo.ru/fbaa813a" Type="http://schemas.openxmlformats.org/officeDocument/2006/relationships/hyperlink" Id="rId573"/>
    <Relationship TargetMode="External" Target="https://m.edsoo.ru/fbaa82c0" Type="http://schemas.openxmlformats.org/officeDocument/2006/relationships/hyperlink" Id="rId574"/>
    <Relationship TargetMode="External" Target="https://m.edsoo.ru/fbaa8400" Type="http://schemas.openxmlformats.org/officeDocument/2006/relationships/hyperlink" Id="rId575"/>
    <Relationship TargetMode="External" Target="https://m.edsoo.ru/fbaa8518" Type="http://schemas.openxmlformats.org/officeDocument/2006/relationships/hyperlink" Id="rId576"/>
    <Relationship TargetMode="External" Target="https://m.edsoo.ru/fbaa8770" Type="http://schemas.openxmlformats.org/officeDocument/2006/relationships/hyperlink" Id="rId577"/>
    <Relationship TargetMode="External" Target="https://m.edsoo.ru/fbaa887e" Type="http://schemas.openxmlformats.org/officeDocument/2006/relationships/hyperlink" Id="rId578"/>
    <Relationship TargetMode="External" Target="https://m.edsoo.ru/fbaa898c" Type="http://schemas.openxmlformats.org/officeDocument/2006/relationships/hyperlink" Id="rId579"/>
    <Relationship TargetMode="External" Target="https://m.edsoo.ru/fbaa8b26" Type="http://schemas.openxmlformats.org/officeDocument/2006/relationships/hyperlink" Id="rId580"/>
    <Relationship TargetMode="External" Target="https://m.edsoo.ru/fbaa8d6a" Type="http://schemas.openxmlformats.org/officeDocument/2006/relationships/hyperlink" Id="rId581"/>
    <Relationship TargetMode="External" Target="https://m.edsoo.ru/fbaa8e8c" Type="http://schemas.openxmlformats.org/officeDocument/2006/relationships/hyperlink" Id="rId582"/>
    <Relationship TargetMode="External" Target="https://m.edsoo.ru/fbaa8fae" Type="http://schemas.openxmlformats.org/officeDocument/2006/relationships/hyperlink" Id="rId583"/>
    <Relationship TargetMode="External" Target="https://m.edsoo.ru/fbaa92f6" Type="http://schemas.openxmlformats.org/officeDocument/2006/relationships/hyperlink" Id="rId584"/>
    <Relationship TargetMode="External" Target="https://m.edsoo.ru/fbaa949a" Type="http://schemas.openxmlformats.org/officeDocument/2006/relationships/hyperlink" Id="rId585"/>
    <Relationship TargetMode="External" Target="https://m.edsoo.ru/fbaa95a8" Type="http://schemas.openxmlformats.org/officeDocument/2006/relationships/hyperlink" Id="rId586"/>
    <Relationship TargetMode="External" Target="https://m.edsoo.ru/fbaa99a4" Type="http://schemas.openxmlformats.org/officeDocument/2006/relationships/hyperlink" Id="rId587"/>
    <Relationship TargetMode="External" Target="https://m.edsoo.ru/fbaa9b16" Type="http://schemas.openxmlformats.org/officeDocument/2006/relationships/hyperlink" Id="rId588"/>
    <Relationship TargetMode="External" Target="https://m.edsoo.ru/fbaa9c38" Type="http://schemas.openxmlformats.org/officeDocument/2006/relationships/hyperlink" Id="rId589"/>
    <Relationship TargetMode="External" Target="https://m.edsoo.ru/fbaa9d50" Type="http://schemas.openxmlformats.org/officeDocument/2006/relationships/hyperlink" Id="rId590"/>
    <Relationship TargetMode="External" Target="https://m.edsoo.ru/fbaa9e5e" Type="http://schemas.openxmlformats.org/officeDocument/2006/relationships/hyperlink" Id="rId591"/>
    <Relationship TargetMode="External" Target="https://m.edsoo.ru/fbaaa23c" Type="http://schemas.openxmlformats.org/officeDocument/2006/relationships/hyperlink" Id="rId592"/>
    <Relationship TargetMode="External" Target="https://m.edsoo.ru/fbaaa354" Type="http://schemas.openxmlformats.org/officeDocument/2006/relationships/hyperlink" Id="rId593"/>
    <Relationship TargetMode="External" Target="https://m.edsoo.ru/fbaaa476" Type="http://schemas.openxmlformats.org/officeDocument/2006/relationships/hyperlink" Id="rId594"/>
    <Relationship TargetMode="External" Target="https://m.edsoo.ru/fbaaa584" Type="http://schemas.openxmlformats.org/officeDocument/2006/relationships/hyperlink" Id="rId595"/>
    <Relationship TargetMode="External" Target="https://m.edsoo.ru/fbaaa7a0" Type="http://schemas.openxmlformats.org/officeDocument/2006/relationships/hyperlink" Id="rId596"/>
    <Relationship TargetMode="External" Target="https://m.edsoo.ru/fbaaa926" Type="http://schemas.openxmlformats.org/officeDocument/2006/relationships/hyperlink" Id="rId597"/>
    <Relationship TargetMode="External" Target="https://m.edsoo.ru/fbaaac78" Type="http://schemas.openxmlformats.org/officeDocument/2006/relationships/hyperlink" Id="rId598"/>
    <Relationship TargetMode="External" Target="https://m.edsoo.ru/fbaaad86" Type="http://schemas.openxmlformats.org/officeDocument/2006/relationships/hyperlink" Id="rId599"/>
    <Relationship TargetMode="External" Target="https://m.edsoo.ru/fbaaa016" Type="http://schemas.openxmlformats.org/officeDocument/2006/relationships/hyperlink" Id="rId600"/>
    <Relationship TargetMode="External" Target="https://m.edsoo.ru/fbaaab60" Type="http://schemas.openxmlformats.org/officeDocument/2006/relationships/hyperlink" Id="rId601"/>
    <Relationship TargetMode="External" Target="https://m.edsoo.ru/fbaaae94" Type="http://schemas.openxmlformats.org/officeDocument/2006/relationships/hyperlink" Id="rId602"/>
    <Relationship TargetMode="External" Target="https://m.edsoo.ru/fbaaaa52" Type="http://schemas.openxmlformats.org/officeDocument/2006/relationships/hyperlink" Id="rId603"/>
    <Relationship TargetMode="External" Target="https://m.edsoo.ru/fbaaafc0" Type="http://schemas.openxmlformats.org/officeDocument/2006/relationships/hyperlink" Id="rId604"/>
    <Relationship TargetMode="External" Target="https://m.edsoo.ru/fbaab5d8" Type="http://schemas.openxmlformats.org/officeDocument/2006/relationships/hyperlink" Id="rId605"/>
    <Relationship TargetMode="External" Target="https://m.edsoo.ru/fbaab0d8" Type="http://schemas.openxmlformats.org/officeDocument/2006/relationships/hyperlink" Id="rId606"/>
    <Relationship TargetMode="External" Target="https://m.edsoo.ru/fbaab3b2" Type="http://schemas.openxmlformats.org/officeDocument/2006/relationships/hyperlink" Id="rId607"/>
    <Relationship TargetMode="External" Target="https://m.edsoo.ru/fbaab934" Type="http://schemas.openxmlformats.org/officeDocument/2006/relationships/hyperlink" Id="rId608"/>
    <Relationship TargetMode="External" Target="https://m.edsoo.ru/fbaaba4c" Type="http://schemas.openxmlformats.org/officeDocument/2006/relationships/hyperlink" Id="rId609"/>
    <Relationship TargetMode="External" Target="https://m.edsoo.ru/fbaabdda" Type="http://schemas.openxmlformats.org/officeDocument/2006/relationships/hyperlink" Id="rId610"/>
    <Relationship TargetMode="External" Target="https://m.edsoo.ru/fbaabef2" Type="http://schemas.openxmlformats.org/officeDocument/2006/relationships/hyperlink" Id="rId611"/>
    <Relationship TargetMode="External" Target="https://m.edsoo.ru/fbaac00a" Type="http://schemas.openxmlformats.org/officeDocument/2006/relationships/hyperlink" Id="rId612"/>
    <Relationship TargetMode="External" Target="https://m.edsoo.ru/fbaac12c" Type="http://schemas.openxmlformats.org/officeDocument/2006/relationships/hyperlink" Id="rId613"/>
    <Relationship TargetMode="External" Target="https://m.edsoo.ru/fbaac24e" Type="http://schemas.openxmlformats.org/officeDocument/2006/relationships/hyperlink" Id="rId614"/>
    <Relationship TargetMode="External" Target="https://m.edsoo.ru/fbaac370" Type="http://schemas.openxmlformats.org/officeDocument/2006/relationships/hyperlink" Id="rId6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